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B0B7C7" w14:textId="524DF07E" w:rsidR="00B22AD2" w:rsidRPr="00B22AD2" w:rsidRDefault="00B22AD2" w:rsidP="00B22AD2">
      <w:pPr>
        <w:pStyle w:val="Nadpis2"/>
        <w:shd w:val="clear" w:color="auto" w:fill="DDD9C3" w:themeFill="background2" w:themeFillShade="E6"/>
        <w:jc w:val="center"/>
        <w:rPr>
          <w:rFonts w:ascii="Cambria Math" w:hAnsi="Cambria Math"/>
          <w:color w:val="000000"/>
        </w:rPr>
      </w:pPr>
      <w:proofErr w:type="spellStart"/>
      <w:r>
        <w:rPr>
          <w:rFonts w:ascii="Cambria Math" w:hAnsi="Cambria Math"/>
          <w:color w:val="000000"/>
        </w:rPr>
        <w:t>Modelování</w:t>
      </w:r>
      <w:proofErr w:type="spellEnd"/>
      <w:r>
        <w:rPr>
          <w:rFonts w:ascii="Cambria Math" w:hAnsi="Cambria Math"/>
          <w:color w:val="000000"/>
        </w:rPr>
        <w:t xml:space="preserve"> </w:t>
      </w:r>
      <w:proofErr w:type="spellStart"/>
      <w:r>
        <w:rPr>
          <w:rFonts w:ascii="Cambria Math" w:hAnsi="Cambria Math"/>
          <w:color w:val="000000"/>
        </w:rPr>
        <w:t>počasí</w:t>
      </w:r>
      <w:proofErr w:type="spellEnd"/>
      <w:r>
        <w:rPr>
          <w:rFonts w:ascii="Cambria Math" w:hAnsi="Cambria Math"/>
          <w:color w:val="000000"/>
        </w:rPr>
        <w:t xml:space="preserve"> - </w:t>
      </w:r>
      <w:proofErr w:type="spellStart"/>
      <w:r w:rsidRPr="00B22AD2">
        <w:rPr>
          <w:rFonts w:ascii="Cambria Math" w:hAnsi="Cambria Math"/>
          <w:color w:val="000000"/>
        </w:rPr>
        <w:t>Metodický</w:t>
      </w:r>
      <w:proofErr w:type="spellEnd"/>
      <w:r w:rsidRPr="00B22AD2">
        <w:rPr>
          <w:rFonts w:ascii="Cambria Math" w:hAnsi="Cambria Math"/>
          <w:color w:val="000000"/>
        </w:rPr>
        <w:t xml:space="preserve"> list pro </w:t>
      </w:r>
      <w:proofErr w:type="spellStart"/>
      <w:r w:rsidRPr="00B22AD2">
        <w:rPr>
          <w:rFonts w:ascii="Cambria Math" w:hAnsi="Cambria Math"/>
          <w:color w:val="000000"/>
        </w:rPr>
        <w:t>učitele</w:t>
      </w:r>
      <w:proofErr w:type="spellEnd"/>
    </w:p>
    <w:p w14:paraId="189A1E39" w14:textId="67E23636" w:rsidR="00B22AD2" w:rsidRPr="00B22AD2" w:rsidRDefault="00B22AD2" w:rsidP="00B22AD2">
      <w:pPr>
        <w:pStyle w:val="Nadpis3"/>
        <w:spacing w:before="0"/>
        <w:rPr>
          <w:rFonts w:ascii="Cambria Math" w:hAnsi="Cambria Math"/>
          <w:b w:val="0"/>
          <w:bCs w:val="0"/>
          <w:color w:val="000000"/>
          <w:sz w:val="20"/>
          <w:szCs w:val="20"/>
        </w:rPr>
      </w:pPr>
      <w:proofErr w:type="spellStart"/>
      <w:r w:rsidRPr="00B22AD2">
        <w:rPr>
          <w:rFonts w:ascii="Cambria Math" w:hAnsi="Cambria Math"/>
          <w:color w:val="000000"/>
          <w:sz w:val="20"/>
          <w:szCs w:val="20"/>
        </w:rPr>
        <w:t>Téma</w:t>
      </w:r>
      <w:proofErr w:type="spellEnd"/>
      <w:r w:rsidRPr="00B22AD2">
        <w:rPr>
          <w:rFonts w:ascii="Cambria Math" w:hAnsi="Cambria Math"/>
          <w:color w:val="000000"/>
          <w:sz w:val="20"/>
          <w:szCs w:val="20"/>
        </w:rPr>
        <w:t xml:space="preserve">: </w:t>
      </w:r>
      <w:proofErr w:type="spellStart"/>
      <w:r w:rsidRPr="00B22AD2">
        <w:rPr>
          <w:rFonts w:ascii="Cambria Math" w:hAnsi="Cambria Math"/>
          <w:b w:val="0"/>
          <w:bCs w:val="0"/>
          <w:color w:val="000000"/>
          <w:sz w:val="20"/>
          <w:szCs w:val="20"/>
        </w:rPr>
        <w:t>Pozorujeme</w:t>
      </w:r>
      <w:proofErr w:type="spellEnd"/>
      <w:r w:rsidRPr="00B22AD2">
        <w:rPr>
          <w:rFonts w:ascii="Cambria Math" w:hAnsi="Cambria Math"/>
          <w:b w:val="0"/>
          <w:bCs w:val="0"/>
          <w:color w:val="000000"/>
          <w:sz w:val="20"/>
          <w:szCs w:val="20"/>
        </w:rPr>
        <w:t xml:space="preserve"> </w:t>
      </w:r>
      <w:proofErr w:type="spellStart"/>
      <w:r w:rsidRPr="00B22AD2">
        <w:rPr>
          <w:rFonts w:ascii="Cambria Math" w:hAnsi="Cambria Math"/>
          <w:b w:val="0"/>
          <w:bCs w:val="0"/>
          <w:color w:val="000000"/>
          <w:sz w:val="20"/>
          <w:szCs w:val="20"/>
        </w:rPr>
        <w:t>počasí</w:t>
      </w:r>
      <w:proofErr w:type="spellEnd"/>
      <w:r w:rsidRPr="00B22AD2">
        <w:rPr>
          <w:rFonts w:ascii="Cambria Math" w:hAnsi="Cambria Math"/>
          <w:b w:val="0"/>
          <w:bCs w:val="0"/>
          <w:color w:val="000000"/>
          <w:sz w:val="20"/>
          <w:szCs w:val="20"/>
        </w:rPr>
        <w:t xml:space="preserve"> s </w:t>
      </w:r>
      <w:proofErr w:type="spellStart"/>
      <w:r w:rsidRPr="00B22AD2">
        <w:rPr>
          <w:rFonts w:ascii="Cambria Math" w:hAnsi="Cambria Math"/>
          <w:b w:val="0"/>
          <w:bCs w:val="0"/>
          <w:color w:val="000000"/>
          <w:sz w:val="20"/>
          <w:szCs w:val="20"/>
        </w:rPr>
        <w:t>Ventusky</w:t>
      </w:r>
      <w:proofErr w:type="spellEnd"/>
      <w:r w:rsidRPr="00B22AD2">
        <w:rPr>
          <w:rFonts w:ascii="Cambria Math" w:hAnsi="Cambria Math"/>
          <w:color w:val="000000"/>
          <w:sz w:val="20"/>
          <w:szCs w:val="20"/>
        </w:rPr>
        <w:tab/>
      </w:r>
      <w:r w:rsidRPr="00B22AD2">
        <w:rPr>
          <w:rFonts w:ascii="Cambria Math" w:hAnsi="Cambria Math"/>
          <w:color w:val="000000"/>
          <w:sz w:val="20"/>
          <w:szCs w:val="20"/>
        </w:rPr>
        <w:tab/>
      </w:r>
      <w:r w:rsidRPr="00B22AD2">
        <w:rPr>
          <w:rFonts w:ascii="Cambria Math" w:hAnsi="Cambria Math"/>
          <w:color w:val="000000"/>
          <w:sz w:val="20"/>
          <w:szCs w:val="20"/>
        </w:rPr>
        <w:tab/>
      </w:r>
      <w:r w:rsidRPr="00B22AD2">
        <w:rPr>
          <w:rFonts w:ascii="Cambria Math" w:hAnsi="Cambria Math"/>
          <w:color w:val="000000"/>
          <w:sz w:val="20"/>
          <w:szCs w:val="20"/>
        </w:rPr>
        <w:tab/>
      </w:r>
      <w:r w:rsidRPr="00B22AD2">
        <w:rPr>
          <w:rFonts w:ascii="Cambria Math" w:hAnsi="Cambria Math"/>
          <w:color w:val="000000"/>
          <w:sz w:val="20"/>
          <w:szCs w:val="20"/>
        </w:rPr>
        <w:tab/>
      </w:r>
      <w:proofErr w:type="spellStart"/>
      <w:r w:rsidRPr="00B22AD2">
        <w:rPr>
          <w:rFonts w:ascii="Cambria Math" w:hAnsi="Cambria Math"/>
          <w:color w:val="000000"/>
          <w:sz w:val="20"/>
          <w:szCs w:val="20"/>
        </w:rPr>
        <w:t>Předmět</w:t>
      </w:r>
      <w:proofErr w:type="spellEnd"/>
      <w:r w:rsidRPr="00B22AD2">
        <w:rPr>
          <w:rFonts w:ascii="Cambria Math" w:hAnsi="Cambria Math"/>
          <w:color w:val="000000"/>
          <w:sz w:val="20"/>
          <w:szCs w:val="20"/>
        </w:rPr>
        <w:t xml:space="preserve">: </w:t>
      </w:r>
      <w:proofErr w:type="spellStart"/>
      <w:r w:rsidRPr="00B22AD2">
        <w:rPr>
          <w:rFonts w:ascii="Cambria Math" w:hAnsi="Cambria Math"/>
          <w:b w:val="0"/>
          <w:bCs w:val="0"/>
          <w:color w:val="000000"/>
          <w:sz w:val="20"/>
          <w:szCs w:val="20"/>
        </w:rPr>
        <w:t>Fyzika</w:t>
      </w:r>
      <w:proofErr w:type="spellEnd"/>
      <w:r w:rsidRPr="00B22AD2">
        <w:rPr>
          <w:rFonts w:ascii="Cambria Math" w:hAnsi="Cambria Math"/>
          <w:b w:val="0"/>
          <w:bCs w:val="0"/>
          <w:color w:val="000000"/>
          <w:sz w:val="20"/>
          <w:szCs w:val="20"/>
        </w:rPr>
        <w:t xml:space="preserve"> / </w:t>
      </w:r>
      <w:proofErr w:type="spellStart"/>
      <w:r w:rsidRPr="00B22AD2">
        <w:rPr>
          <w:rFonts w:ascii="Cambria Math" w:hAnsi="Cambria Math"/>
          <w:b w:val="0"/>
          <w:bCs w:val="0"/>
          <w:color w:val="000000"/>
          <w:sz w:val="20"/>
          <w:szCs w:val="20"/>
        </w:rPr>
        <w:t>Zeměpis</w:t>
      </w:r>
      <w:proofErr w:type="spellEnd"/>
    </w:p>
    <w:p w14:paraId="18B03C80" w14:textId="4CED765B" w:rsidR="00B22AD2" w:rsidRPr="00B22AD2" w:rsidRDefault="00B22AD2" w:rsidP="00B22AD2">
      <w:pPr>
        <w:pStyle w:val="Nadpis3"/>
        <w:spacing w:before="0"/>
        <w:rPr>
          <w:rFonts w:ascii="Cambria Math" w:hAnsi="Cambria Math"/>
          <w:b w:val="0"/>
          <w:bCs w:val="0"/>
          <w:color w:val="000000"/>
          <w:sz w:val="20"/>
          <w:szCs w:val="20"/>
        </w:rPr>
      </w:pPr>
      <w:proofErr w:type="spellStart"/>
      <w:r w:rsidRPr="00B22AD2">
        <w:rPr>
          <w:rFonts w:ascii="Cambria Math" w:hAnsi="Cambria Math"/>
          <w:color w:val="000000"/>
          <w:sz w:val="20"/>
          <w:szCs w:val="20"/>
        </w:rPr>
        <w:t>Ročník</w:t>
      </w:r>
      <w:proofErr w:type="spellEnd"/>
      <w:r w:rsidRPr="00B22AD2">
        <w:rPr>
          <w:rFonts w:ascii="Cambria Math" w:hAnsi="Cambria Math"/>
          <w:color w:val="000000"/>
          <w:sz w:val="20"/>
          <w:szCs w:val="20"/>
        </w:rPr>
        <w:t xml:space="preserve">: </w:t>
      </w:r>
      <w:proofErr w:type="spellStart"/>
      <w:r w:rsidRPr="00B22AD2">
        <w:rPr>
          <w:rFonts w:ascii="Cambria Math" w:hAnsi="Cambria Math"/>
          <w:b w:val="0"/>
          <w:bCs w:val="0"/>
          <w:color w:val="000000"/>
          <w:sz w:val="20"/>
          <w:szCs w:val="20"/>
        </w:rPr>
        <w:t>šestá</w:t>
      </w:r>
      <w:proofErr w:type="spellEnd"/>
      <w:r w:rsidRPr="00B22AD2">
        <w:rPr>
          <w:rFonts w:ascii="Cambria Math" w:hAnsi="Cambria Math"/>
          <w:b w:val="0"/>
          <w:bCs w:val="0"/>
          <w:color w:val="000000"/>
          <w:sz w:val="20"/>
          <w:szCs w:val="20"/>
        </w:rPr>
        <w:t xml:space="preserve"> – </w:t>
      </w:r>
      <w:proofErr w:type="spellStart"/>
      <w:r w:rsidRPr="00B22AD2">
        <w:rPr>
          <w:rFonts w:ascii="Cambria Math" w:hAnsi="Cambria Math"/>
          <w:b w:val="0"/>
          <w:bCs w:val="0"/>
          <w:color w:val="000000"/>
          <w:sz w:val="20"/>
          <w:szCs w:val="20"/>
        </w:rPr>
        <w:t>osmé</w:t>
      </w:r>
      <w:proofErr w:type="spellEnd"/>
      <w:r w:rsidRPr="00B22AD2">
        <w:rPr>
          <w:rFonts w:ascii="Cambria Math" w:hAnsi="Cambria Math"/>
          <w:b w:val="0"/>
          <w:bCs w:val="0"/>
          <w:color w:val="000000"/>
          <w:sz w:val="20"/>
          <w:szCs w:val="20"/>
        </w:rPr>
        <w:t xml:space="preserve"> </w:t>
      </w:r>
      <w:proofErr w:type="spellStart"/>
      <w:r w:rsidRPr="00B22AD2">
        <w:rPr>
          <w:rFonts w:ascii="Cambria Math" w:hAnsi="Cambria Math"/>
          <w:b w:val="0"/>
          <w:bCs w:val="0"/>
          <w:color w:val="000000"/>
          <w:sz w:val="20"/>
          <w:szCs w:val="20"/>
        </w:rPr>
        <w:t>třída</w:t>
      </w:r>
      <w:proofErr w:type="spellEnd"/>
      <w:r w:rsidRPr="00B22AD2">
        <w:rPr>
          <w:rFonts w:ascii="Cambria Math" w:hAnsi="Cambria Math"/>
          <w:color w:val="000000"/>
          <w:sz w:val="20"/>
          <w:szCs w:val="20"/>
        </w:rPr>
        <w:tab/>
      </w:r>
      <w:r w:rsidRPr="00B22AD2">
        <w:rPr>
          <w:rFonts w:ascii="Cambria Math" w:hAnsi="Cambria Math"/>
          <w:color w:val="000000"/>
          <w:sz w:val="20"/>
          <w:szCs w:val="20"/>
        </w:rPr>
        <w:tab/>
      </w:r>
      <w:r w:rsidRPr="00B22AD2">
        <w:rPr>
          <w:rFonts w:ascii="Cambria Math" w:hAnsi="Cambria Math"/>
          <w:color w:val="000000"/>
          <w:sz w:val="20"/>
          <w:szCs w:val="20"/>
        </w:rPr>
        <w:tab/>
      </w:r>
      <w:r w:rsidRPr="00B22AD2">
        <w:rPr>
          <w:rFonts w:ascii="Cambria Math" w:hAnsi="Cambria Math"/>
          <w:color w:val="000000"/>
          <w:sz w:val="20"/>
          <w:szCs w:val="20"/>
        </w:rPr>
        <w:tab/>
      </w:r>
      <w:r w:rsidRPr="00B22AD2">
        <w:rPr>
          <w:rFonts w:ascii="Cambria Math" w:hAnsi="Cambria Math"/>
          <w:color w:val="000000"/>
          <w:sz w:val="20"/>
          <w:szCs w:val="20"/>
        </w:rPr>
        <w:tab/>
      </w:r>
      <w:r w:rsidRPr="00B22AD2">
        <w:rPr>
          <w:rFonts w:ascii="Cambria Math" w:hAnsi="Cambria Math"/>
          <w:color w:val="000000"/>
          <w:sz w:val="20"/>
          <w:szCs w:val="20"/>
        </w:rPr>
        <w:tab/>
      </w:r>
      <w:proofErr w:type="spellStart"/>
      <w:r w:rsidRPr="00B22AD2">
        <w:rPr>
          <w:rFonts w:ascii="Cambria Math" w:hAnsi="Cambria Math"/>
          <w:color w:val="000000"/>
          <w:sz w:val="20"/>
          <w:szCs w:val="20"/>
        </w:rPr>
        <w:t>Časová</w:t>
      </w:r>
      <w:proofErr w:type="spellEnd"/>
      <w:r w:rsidRPr="00B22AD2">
        <w:rPr>
          <w:rFonts w:ascii="Cambria Math" w:hAnsi="Cambria Math"/>
          <w:color w:val="000000"/>
          <w:sz w:val="20"/>
          <w:szCs w:val="20"/>
        </w:rPr>
        <w:t xml:space="preserve"> </w:t>
      </w:r>
      <w:proofErr w:type="spellStart"/>
      <w:r w:rsidRPr="00B22AD2">
        <w:rPr>
          <w:rFonts w:ascii="Cambria Math" w:hAnsi="Cambria Math"/>
          <w:color w:val="000000"/>
          <w:sz w:val="20"/>
          <w:szCs w:val="20"/>
        </w:rPr>
        <w:t>dotace</w:t>
      </w:r>
      <w:proofErr w:type="spellEnd"/>
      <w:r w:rsidRPr="00B22AD2">
        <w:rPr>
          <w:rFonts w:ascii="Cambria Math" w:hAnsi="Cambria Math"/>
          <w:color w:val="000000"/>
          <w:sz w:val="20"/>
          <w:szCs w:val="20"/>
        </w:rPr>
        <w:t xml:space="preserve">: </w:t>
      </w:r>
      <w:r w:rsidRPr="00B22AD2">
        <w:rPr>
          <w:rFonts w:ascii="Cambria Math" w:hAnsi="Cambria Math"/>
          <w:b w:val="0"/>
          <w:bCs w:val="0"/>
          <w:color w:val="000000"/>
          <w:sz w:val="20"/>
          <w:szCs w:val="20"/>
        </w:rPr>
        <w:t xml:space="preserve">1–2 </w:t>
      </w:r>
      <w:proofErr w:type="spellStart"/>
      <w:r w:rsidRPr="00B22AD2">
        <w:rPr>
          <w:rFonts w:ascii="Cambria Math" w:hAnsi="Cambria Math"/>
          <w:b w:val="0"/>
          <w:bCs w:val="0"/>
          <w:color w:val="000000"/>
          <w:sz w:val="20"/>
          <w:szCs w:val="20"/>
        </w:rPr>
        <w:t>vyučovací</w:t>
      </w:r>
      <w:proofErr w:type="spellEnd"/>
      <w:r w:rsidRPr="00B22AD2">
        <w:rPr>
          <w:rFonts w:ascii="Cambria Math" w:hAnsi="Cambria Math"/>
          <w:b w:val="0"/>
          <w:bCs w:val="0"/>
          <w:color w:val="000000"/>
          <w:sz w:val="20"/>
          <w:szCs w:val="20"/>
        </w:rPr>
        <w:t xml:space="preserve"> </w:t>
      </w:r>
      <w:proofErr w:type="spellStart"/>
      <w:r w:rsidRPr="00B22AD2">
        <w:rPr>
          <w:rFonts w:ascii="Cambria Math" w:hAnsi="Cambria Math"/>
          <w:b w:val="0"/>
          <w:bCs w:val="0"/>
          <w:color w:val="000000"/>
          <w:sz w:val="20"/>
          <w:szCs w:val="20"/>
        </w:rPr>
        <w:t>hodiny</w:t>
      </w:r>
      <w:proofErr w:type="spellEnd"/>
    </w:p>
    <w:p w14:paraId="7D1A3D1B" w14:textId="77777777" w:rsidR="00B22AD2" w:rsidRPr="00B22AD2" w:rsidRDefault="00B22AD2" w:rsidP="00B22AD2">
      <w:pPr>
        <w:spacing w:after="0"/>
        <w:rPr>
          <w:rFonts w:ascii="Cambria Math" w:hAnsi="Cambria Math"/>
          <w:color w:val="000000"/>
          <w:sz w:val="20"/>
          <w:szCs w:val="20"/>
        </w:rPr>
      </w:pPr>
    </w:p>
    <w:p w14:paraId="773C3A6F" w14:textId="6D76AEBB" w:rsidR="00B22AD2" w:rsidRPr="00B22AD2" w:rsidRDefault="00B22AD2" w:rsidP="00B22AD2">
      <w:pPr>
        <w:spacing w:after="0"/>
        <w:rPr>
          <w:rFonts w:ascii="Cambria Math" w:hAnsi="Cambria Math"/>
          <w:sz w:val="20"/>
          <w:szCs w:val="20"/>
        </w:rPr>
      </w:pPr>
      <w:proofErr w:type="spellStart"/>
      <w:r w:rsidRPr="00B22AD2">
        <w:rPr>
          <w:rFonts w:ascii="Cambria Math" w:hAnsi="Cambria Math"/>
          <w:color w:val="000000"/>
          <w:sz w:val="20"/>
          <w:szCs w:val="20"/>
        </w:rPr>
        <w:t>Vzdělávací</w:t>
      </w:r>
      <w:proofErr w:type="spellEnd"/>
      <w:r w:rsidRPr="00B22AD2">
        <w:rPr>
          <w:rFonts w:ascii="Cambria Math" w:hAnsi="Cambria Math"/>
          <w:color w:val="000000"/>
          <w:sz w:val="20"/>
          <w:szCs w:val="20"/>
        </w:rPr>
        <w:t xml:space="preserve"> </w:t>
      </w:r>
      <w:proofErr w:type="spellStart"/>
      <w:r w:rsidRPr="00B22AD2">
        <w:rPr>
          <w:rFonts w:ascii="Cambria Math" w:hAnsi="Cambria Math"/>
          <w:color w:val="000000"/>
          <w:sz w:val="20"/>
          <w:szCs w:val="20"/>
        </w:rPr>
        <w:t>cíle</w:t>
      </w:r>
      <w:proofErr w:type="spellEnd"/>
    </w:p>
    <w:p w14:paraId="5C9AA324" w14:textId="77777777" w:rsidR="00B22AD2" w:rsidRPr="00B22AD2" w:rsidRDefault="00B22AD2" w:rsidP="00B22AD2">
      <w:pPr>
        <w:pStyle w:val="Normlnweb"/>
        <w:spacing w:before="0" w:beforeAutospacing="0" w:after="0" w:afterAutospacing="0"/>
        <w:rPr>
          <w:rFonts w:ascii="Cambria Math" w:hAnsi="Cambria Math"/>
          <w:color w:val="000000"/>
          <w:sz w:val="20"/>
          <w:szCs w:val="20"/>
        </w:rPr>
      </w:pPr>
      <w:r w:rsidRPr="00B22AD2">
        <w:rPr>
          <w:rFonts w:ascii="Cambria Math" w:hAnsi="Cambria Math"/>
          <w:color w:val="000000"/>
          <w:sz w:val="20"/>
          <w:szCs w:val="20"/>
        </w:rPr>
        <w:t>Žáci:</w:t>
      </w:r>
    </w:p>
    <w:p w14:paraId="33718ECB" w14:textId="77777777" w:rsidR="00B22AD2" w:rsidRPr="00B22AD2" w:rsidRDefault="00B22AD2" w:rsidP="00B22AD2">
      <w:pPr>
        <w:pStyle w:val="Normlnweb"/>
        <w:numPr>
          <w:ilvl w:val="0"/>
          <w:numId w:val="10"/>
        </w:numPr>
        <w:spacing w:before="0" w:beforeAutospacing="0" w:after="0" w:afterAutospacing="0"/>
        <w:rPr>
          <w:rFonts w:ascii="Cambria Math" w:hAnsi="Cambria Math"/>
          <w:color w:val="000000"/>
          <w:sz w:val="20"/>
          <w:szCs w:val="20"/>
        </w:rPr>
      </w:pPr>
      <w:r w:rsidRPr="00B22AD2">
        <w:rPr>
          <w:rFonts w:ascii="Cambria Math" w:hAnsi="Cambria Math"/>
          <w:color w:val="000000"/>
          <w:sz w:val="20"/>
          <w:szCs w:val="20"/>
        </w:rPr>
        <w:t>pochopí, jak lze sledovat a porovnávat meteorologické údaje z různých míst na Zemi,</w:t>
      </w:r>
    </w:p>
    <w:p w14:paraId="267FDF1C" w14:textId="77777777" w:rsidR="00B22AD2" w:rsidRPr="00B22AD2" w:rsidRDefault="00B22AD2" w:rsidP="00B22AD2">
      <w:pPr>
        <w:pStyle w:val="Normlnweb"/>
        <w:numPr>
          <w:ilvl w:val="0"/>
          <w:numId w:val="10"/>
        </w:numPr>
        <w:spacing w:before="0" w:beforeAutospacing="0" w:after="0" w:afterAutospacing="0"/>
        <w:rPr>
          <w:rFonts w:ascii="Cambria Math" w:hAnsi="Cambria Math"/>
          <w:color w:val="000000"/>
          <w:sz w:val="20"/>
          <w:szCs w:val="20"/>
        </w:rPr>
      </w:pPr>
      <w:r w:rsidRPr="00B22AD2">
        <w:rPr>
          <w:rFonts w:ascii="Cambria Math" w:hAnsi="Cambria Math"/>
          <w:color w:val="000000"/>
          <w:sz w:val="20"/>
          <w:szCs w:val="20"/>
        </w:rPr>
        <w:t>naučí se číst a interpretovat mapu počasí,</w:t>
      </w:r>
    </w:p>
    <w:p w14:paraId="129EF517" w14:textId="77777777" w:rsidR="00B22AD2" w:rsidRPr="00B22AD2" w:rsidRDefault="00B22AD2" w:rsidP="00B22AD2">
      <w:pPr>
        <w:pStyle w:val="Normlnweb"/>
        <w:numPr>
          <w:ilvl w:val="0"/>
          <w:numId w:val="10"/>
        </w:numPr>
        <w:spacing w:before="0" w:beforeAutospacing="0" w:after="0" w:afterAutospacing="0"/>
        <w:rPr>
          <w:rFonts w:ascii="Cambria Math" w:hAnsi="Cambria Math"/>
          <w:color w:val="000000"/>
          <w:sz w:val="20"/>
          <w:szCs w:val="20"/>
        </w:rPr>
      </w:pPr>
      <w:r w:rsidRPr="00B22AD2">
        <w:rPr>
          <w:rFonts w:ascii="Cambria Math" w:hAnsi="Cambria Math"/>
          <w:color w:val="000000"/>
          <w:sz w:val="20"/>
          <w:szCs w:val="20"/>
        </w:rPr>
        <w:t>propojí poznatky z fyziky (tlak, teplota, vítr) se zeměpisem (poloha, nadmořská výška),</w:t>
      </w:r>
    </w:p>
    <w:p w14:paraId="772D2481" w14:textId="77777777" w:rsidR="00B22AD2" w:rsidRPr="00B22AD2" w:rsidRDefault="00B22AD2" w:rsidP="00B22AD2">
      <w:pPr>
        <w:pStyle w:val="Normlnweb"/>
        <w:numPr>
          <w:ilvl w:val="0"/>
          <w:numId w:val="10"/>
        </w:numPr>
        <w:spacing w:before="0" w:beforeAutospacing="0" w:after="0" w:afterAutospacing="0"/>
        <w:rPr>
          <w:rFonts w:ascii="Cambria Math" w:hAnsi="Cambria Math"/>
          <w:color w:val="000000"/>
          <w:sz w:val="20"/>
          <w:szCs w:val="20"/>
        </w:rPr>
      </w:pPr>
      <w:r w:rsidRPr="00B22AD2">
        <w:rPr>
          <w:rFonts w:ascii="Cambria Math" w:hAnsi="Cambria Math"/>
          <w:color w:val="000000"/>
          <w:sz w:val="20"/>
          <w:szCs w:val="20"/>
        </w:rPr>
        <w:t xml:space="preserve">procvičí práci s digitálními nástroji – </w:t>
      </w:r>
      <w:proofErr w:type="spellStart"/>
      <w:r w:rsidRPr="00B22AD2">
        <w:rPr>
          <w:rFonts w:ascii="Cambria Math" w:hAnsi="Cambria Math"/>
          <w:color w:val="000000"/>
          <w:sz w:val="20"/>
          <w:szCs w:val="20"/>
        </w:rPr>
        <w:t>Ventusky</w:t>
      </w:r>
      <w:proofErr w:type="spellEnd"/>
      <w:r w:rsidRPr="00B22AD2">
        <w:rPr>
          <w:rFonts w:ascii="Cambria Math" w:hAnsi="Cambria Math"/>
          <w:color w:val="000000"/>
          <w:sz w:val="20"/>
          <w:szCs w:val="20"/>
        </w:rPr>
        <w:t xml:space="preserve">, Google </w:t>
      </w:r>
      <w:proofErr w:type="spellStart"/>
      <w:r w:rsidRPr="00B22AD2">
        <w:rPr>
          <w:rFonts w:ascii="Cambria Math" w:hAnsi="Cambria Math"/>
          <w:color w:val="000000"/>
          <w:sz w:val="20"/>
          <w:szCs w:val="20"/>
        </w:rPr>
        <w:t>Earth</w:t>
      </w:r>
      <w:proofErr w:type="spellEnd"/>
      <w:r w:rsidRPr="00B22AD2">
        <w:rPr>
          <w:rFonts w:ascii="Cambria Math" w:hAnsi="Cambria Math"/>
          <w:color w:val="000000"/>
          <w:sz w:val="20"/>
          <w:szCs w:val="20"/>
        </w:rPr>
        <w:t>, QR generátor,</w:t>
      </w:r>
    </w:p>
    <w:p w14:paraId="19DE6F10" w14:textId="77777777" w:rsidR="00B22AD2" w:rsidRPr="00B22AD2" w:rsidRDefault="00B22AD2" w:rsidP="00B22AD2">
      <w:pPr>
        <w:pStyle w:val="Normlnweb"/>
        <w:numPr>
          <w:ilvl w:val="0"/>
          <w:numId w:val="10"/>
        </w:numPr>
        <w:spacing w:before="0" w:beforeAutospacing="0" w:after="0" w:afterAutospacing="0"/>
        <w:rPr>
          <w:rFonts w:ascii="Cambria Math" w:hAnsi="Cambria Math"/>
          <w:color w:val="000000"/>
          <w:sz w:val="20"/>
          <w:szCs w:val="20"/>
        </w:rPr>
      </w:pPr>
      <w:r w:rsidRPr="00B22AD2">
        <w:rPr>
          <w:rFonts w:ascii="Cambria Math" w:hAnsi="Cambria Math"/>
          <w:color w:val="000000"/>
          <w:sz w:val="20"/>
          <w:szCs w:val="20"/>
        </w:rPr>
        <w:t>rozvíjejí kritické myšlení při ověřování informací z internetu.</w:t>
      </w:r>
    </w:p>
    <w:p w14:paraId="4AD5A172" w14:textId="77777777" w:rsidR="00B22AD2" w:rsidRDefault="00B22AD2" w:rsidP="00B22AD2">
      <w:pPr>
        <w:pStyle w:val="Nadpis3"/>
        <w:spacing w:before="0"/>
        <w:rPr>
          <w:rFonts w:ascii="Cambria Math" w:hAnsi="Cambria Math"/>
          <w:color w:val="000000"/>
          <w:sz w:val="20"/>
          <w:szCs w:val="20"/>
        </w:rPr>
      </w:pPr>
    </w:p>
    <w:p w14:paraId="07B98F59" w14:textId="2EB402A1" w:rsidR="00B22AD2" w:rsidRPr="00B22AD2" w:rsidRDefault="00B22AD2" w:rsidP="00B22AD2">
      <w:pPr>
        <w:pStyle w:val="Nadpis3"/>
        <w:spacing w:before="0"/>
        <w:rPr>
          <w:rFonts w:ascii="Cambria Math" w:hAnsi="Cambria Math"/>
          <w:color w:val="000000"/>
          <w:sz w:val="20"/>
          <w:szCs w:val="20"/>
        </w:rPr>
      </w:pPr>
      <w:proofErr w:type="spellStart"/>
      <w:r w:rsidRPr="00B22AD2">
        <w:rPr>
          <w:rFonts w:ascii="Cambria Math" w:hAnsi="Cambria Math"/>
          <w:color w:val="000000"/>
          <w:sz w:val="20"/>
          <w:szCs w:val="20"/>
        </w:rPr>
        <w:t>Pomůcky</w:t>
      </w:r>
      <w:proofErr w:type="spellEnd"/>
    </w:p>
    <w:p w14:paraId="74BD0B0B" w14:textId="77777777" w:rsidR="00B22AD2" w:rsidRPr="00B22AD2" w:rsidRDefault="00B22AD2" w:rsidP="00B22AD2">
      <w:pPr>
        <w:pStyle w:val="Normlnweb"/>
        <w:numPr>
          <w:ilvl w:val="0"/>
          <w:numId w:val="11"/>
        </w:numPr>
        <w:spacing w:before="0" w:beforeAutospacing="0" w:after="0" w:afterAutospacing="0"/>
        <w:rPr>
          <w:rFonts w:ascii="Cambria Math" w:hAnsi="Cambria Math"/>
          <w:color w:val="000000"/>
          <w:sz w:val="20"/>
          <w:szCs w:val="20"/>
        </w:rPr>
      </w:pPr>
      <w:r w:rsidRPr="00B22AD2">
        <w:rPr>
          <w:rFonts w:ascii="Cambria Math" w:hAnsi="Cambria Math"/>
          <w:color w:val="000000"/>
          <w:sz w:val="20"/>
          <w:szCs w:val="20"/>
        </w:rPr>
        <w:t>počítač / tablet / telefon s připojením k internetu,</w:t>
      </w:r>
    </w:p>
    <w:p w14:paraId="135D8A4D" w14:textId="77777777" w:rsidR="00B22AD2" w:rsidRPr="00B22AD2" w:rsidRDefault="00B22AD2" w:rsidP="00B22AD2">
      <w:pPr>
        <w:pStyle w:val="Normlnweb"/>
        <w:numPr>
          <w:ilvl w:val="0"/>
          <w:numId w:val="11"/>
        </w:numPr>
        <w:spacing w:before="0" w:beforeAutospacing="0" w:after="0" w:afterAutospacing="0"/>
        <w:rPr>
          <w:rFonts w:ascii="Cambria Math" w:hAnsi="Cambria Math"/>
          <w:color w:val="000000"/>
          <w:sz w:val="20"/>
          <w:szCs w:val="20"/>
        </w:rPr>
      </w:pPr>
      <w:r w:rsidRPr="00B22AD2">
        <w:rPr>
          <w:rFonts w:ascii="Cambria Math" w:hAnsi="Cambria Math"/>
          <w:color w:val="000000"/>
          <w:sz w:val="20"/>
          <w:szCs w:val="20"/>
        </w:rPr>
        <w:t>přístup na weby</w:t>
      </w:r>
      <w:r w:rsidRPr="00B22AD2">
        <w:rPr>
          <w:rStyle w:val="apple-converted-space"/>
          <w:rFonts w:ascii="Cambria Math" w:hAnsi="Cambria Math"/>
          <w:color w:val="000000"/>
          <w:sz w:val="20"/>
          <w:szCs w:val="20"/>
        </w:rPr>
        <w:t> </w:t>
      </w:r>
      <w:hyperlink r:id="rId11" w:tgtFrame="_new" w:history="1">
        <w:r w:rsidRPr="00B22AD2">
          <w:rPr>
            <w:rStyle w:val="Hypertextovodkaz"/>
            <w:rFonts w:ascii="Cambria Math" w:eastAsiaTheme="majorEastAsia" w:hAnsi="Cambria Math"/>
            <w:sz w:val="20"/>
            <w:szCs w:val="20"/>
          </w:rPr>
          <w:t>www.ventusky.com</w:t>
        </w:r>
      </w:hyperlink>
      <w:r w:rsidRPr="00B22AD2">
        <w:rPr>
          <w:rStyle w:val="apple-converted-space"/>
          <w:rFonts w:ascii="Cambria Math" w:hAnsi="Cambria Math"/>
          <w:color w:val="000000"/>
          <w:sz w:val="20"/>
          <w:szCs w:val="20"/>
        </w:rPr>
        <w:t> </w:t>
      </w:r>
      <w:r w:rsidRPr="00B22AD2">
        <w:rPr>
          <w:rFonts w:ascii="Cambria Math" w:hAnsi="Cambria Math"/>
          <w:color w:val="000000"/>
          <w:sz w:val="20"/>
          <w:szCs w:val="20"/>
        </w:rPr>
        <w:t>a</w:t>
      </w:r>
      <w:r w:rsidRPr="00B22AD2">
        <w:rPr>
          <w:rStyle w:val="apple-converted-space"/>
          <w:rFonts w:ascii="Cambria Math" w:hAnsi="Cambria Math"/>
          <w:color w:val="000000"/>
          <w:sz w:val="20"/>
          <w:szCs w:val="20"/>
        </w:rPr>
        <w:t> </w:t>
      </w:r>
      <w:hyperlink r:id="rId12" w:tgtFrame="_new" w:history="1">
        <w:r w:rsidRPr="00B22AD2">
          <w:rPr>
            <w:rStyle w:val="Hypertextovodkaz"/>
            <w:rFonts w:ascii="Cambria Math" w:eastAsiaTheme="majorEastAsia" w:hAnsi="Cambria Math"/>
            <w:sz w:val="20"/>
            <w:szCs w:val="20"/>
          </w:rPr>
          <w:t>earth.google.com</w:t>
        </w:r>
      </w:hyperlink>
      <w:r w:rsidRPr="00B22AD2">
        <w:rPr>
          <w:rFonts w:ascii="Cambria Math" w:hAnsi="Cambria Math"/>
          <w:color w:val="000000"/>
          <w:sz w:val="20"/>
          <w:szCs w:val="20"/>
        </w:rPr>
        <w:t>,</w:t>
      </w:r>
    </w:p>
    <w:p w14:paraId="068F75A2" w14:textId="77777777" w:rsidR="00B22AD2" w:rsidRPr="00B22AD2" w:rsidRDefault="00B22AD2" w:rsidP="00B22AD2">
      <w:pPr>
        <w:pStyle w:val="Normlnweb"/>
        <w:numPr>
          <w:ilvl w:val="0"/>
          <w:numId w:val="11"/>
        </w:numPr>
        <w:spacing w:before="0" w:beforeAutospacing="0" w:after="0" w:afterAutospacing="0"/>
        <w:rPr>
          <w:rFonts w:ascii="Cambria Math" w:hAnsi="Cambria Math"/>
          <w:color w:val="000000"/>
          <w:sz w:val="20"/>
          <w:szCs w:val="20"/>
        </w:rPr>
      </w:pPr>
      <w:r w:rsidRPr="00B22AD2">
        <w:rPr>
          <w:rFonts w:ascii="Cambria Math" w:hAnsi="Cambria Math"/>
          <w:color w:val="000000"/>
          <w:sz w:val="20"/>
          <w:szCs w:val="20"/>
        </w:rPr>
        <w:t>nástroj na tvorbu QR kódů (např.</w:t>
      </w:r>
      <w:r w:rsidRPr="00B22AD2">
        <w:rPr>
          <w:rStyle w:val="apple-converted-space"/>
          <w:rFonts w:ascii="Cambria Math" w:hAnsi="Cambria Math"/>
          <w:color w:val="000000"/>
          <w:sz w:val="20"/>
          <w:szCs w:val="20"/>
        </w:rPr>
        <w:t> </w:t>
      </w:r>
      <w:hyperlink r:id="rId13" w:tgtFrame="_new" w:history="1">
        <w:r w:rsidRPr="00B22AD2">
          <w:rPr>
            <w:rStyle w:val="Hypertextovodkaz"/>
            <w:rFonts w:ascii="Cambria Math" w:eastAsiaTheme="majorEastAsia" w:hAnsi="Cambria Math"/>
            <w:sz w:val="20"/>
            <w:szCs w:val="20"/>
          </w:rPr>
          <w:t>https://qrgenerator.cz</w:t>
        </w:r>
      </w:hyperlink>
      <w:r w:rsidRPr="00B22AD2">
        <w:rPr>
          <w:rFonts w:ascii="Cambria Math" w:hAnsi="Cambria Math"/>
          <w:color w:val="000000"/>
          <w:sz w:val="20"/>
          <w:szCs w:val="20"/>
        </w:rPr>
        <w:t>),</w:t>
      </w:r>
    </w:p>
    <w:p w14:paraId="48A06A2B" w14:textId="77777777" w:rsidR="00B22AD2" w:rsidRPr="00B22AD2" w:rsidRDefault="00B22AD2" w:rsidP="00B22AD2">
      <w:pPr>
        <w:pStyle w:val="Normlnweb"/>
        <w:numPr>
          <w:ilvl w:val="0"/>
          <w:numId w:val="11"/>
        </w:numPr>
        <w:spacing w:before="0" w:beforeAutospacing="0" w:after="0" w:afterAutospacing="0"/>
        <w:rPr>
          <w:rFonts w:ascii="Cambria Math" w:hAnsi="Cambria Math"/>
          <w:color w:val="000000"/>
          <w:sz w:val="20"/>
          <w:szCs w:val="20"/>
        </w:rPr>
      </w:pPr>
      <w:r w:rsidRPr="00B22AD2">
        <w:rPr>
          <w:rFonts w:ascii="Cambria Math" w:hAnsi="Cambria Math"/>
          <w:color w:val="000000"/>
          <w:sz w:val="20"/>
          <w:szCs w:val="20"/>
        </w:rPr>
        <w:t>pracovní list (tištěná nebo digitální verze).</w:t>
      </w:r>
    </w:p>
    <w:p w14:paraId="7F1CEA60" w14:textId="77777777" w:rsidR="00B22AD2" w:rsidRDefault="00B22AD2" w:rsidP="00B22AD2">
      <w:pPr>
        <w:pStyle w:val="Nadpis3"/>
        <w:spacing w:before="0"/>
        <w:rPr>
          <w:rFonts w:ascii="Cambria Math" w:hAnsi="Cambria Math"/>
          <w:color w:val="000000"/>
          <w:sz w:val="20"/>
          <w:szCs w:val="20"/>
        </w:rPr>
      </w:pPr>
    </w:p>
    <w:p w14:paraId="5991ACDD" w14:textId="009F6CC8" w:rsidR="00B22AD2" w:rsidRPr="00B22AD2" w:rsidRDefault="00B22AD2" w:rsidP="00B22AD2">
      <w:pPr>
        <w:pStyle w:val="Nadpis3"/>
        <w:spacing w:before="0"/>
        <w:rPr>
          <w:rFonts w:ascii="Cambria Math" w:hAnsi="Cambria Math"/>
          <w:color w:val="000000"/>
          <w:sz w:val="20"/>
          <w:szCs w:val="20"/>
        </w:rPr>
      </w:pPr>
      <w:proofErr w:type="spellStart"/>
      <w:r w:rsidRPr="00B22AD2">
        <w:rPr>
          <w:rFonts w:ascii="Cambria Math" w:hAnsi="Cambria Math"/>
          <w:color w:val="000000"/>
          <w:sz w:val="20"/>
          <w:szCs w:val="20"/>
        </w:rPr>
        <w:t>Průběh</w:t>
      </w:r>
      <w:proofErr w:type="spellEnd"/>
      <w:r w:rsidRPr="00B22AD2">
        <w:rPr>
          <w:rFonts w:ascii="Cambria Math" w:hAnsi="Cambria Math"/>
          <w:color w:val="000000"/>
          <w:sz w:val="20"/>
          <w:szCs w:val="20"/>
        </w:rPr>
        <w:t xml:space="preserve"> </w:t>
      </w:r>
      <w:proofErr w:type="spellStart"/>
      <w:r w:rsidRPr="00B22AD2">
        <w:rPr>
          <w:rFonts w:ascii="Cambria Math" w:hAnsi="Cambria Math"/>
          <w:color w:val="000000"/>
          <w:sz w:val="20"/>
          <w:szCs w:val="20"/>
        </w:rPr>
        <w:t>hodiny</w:t>
      </w:r>
      <w:proofErr w:type="spellEnd"/>
    </w:p>
    <w:p w14:paraId="44A185CF" w14:textId="77777777" w:rsidR="00B22AD2" w:rsidRPr="00B22AD2" w:rsidRDefault="00B22AD2" w:rsidP="00B22AD2">
      <w:pPr>
        <w:pStyle w:val="Nadpis4"/>
        <w:spacing w:before="0"/>
        <w:rPr>
          <w:rFonts w:ascii="Cambria Math" w:hAnsi="Cambria Math"/>
          <w:color w:val="000000"/>
          <w:sz w:val="20"/>
          <w:szCs w:val="20"/>
        </w:rPr>
      </w:pPr>
      <w:r w:rsidRPr="00B22AD2">
        <w:rPr>
          <w:rFonts w:ascii="Cambria Math" w:hAnsi="Cambria Math"/>
          <w:color w:val="000000"/>
          <w:sz w:val="20"/>
          <w:szCs w:val="20"/>
        </w:rPr>
        <w:t xml:space="preserve">1. </w:t>
      </w:r>
      <w:proofErr w:type="spellStart"/>
      <w:r w:rsidRPr="00B22AD2">
        <w:rPr>
          <w:rFonts w:ascii="Cambria Math" w:hAnsi="Cambria Math"/>
          <w:color w:val="000000"/>
          <w:sz w:val="20"/>
          <w:szCs w:val="20"/>
        </w:rPr>
        <w:t>Úvod</w:t>
      </w:r>
      <w:proofErr w:type="spellEnd"/>
      <w:r w:rsidRPr="00B22AD2">
        <w:rPr>
          <w:rFonts w:ascii="Cambria Math" w:hAnsi="Cambria Math"/>
          <w:color w:val="000000"/>
          <w:sz w:val="20"/>
          <w:szCs w:val="20"/>
        </w:rPr>
        <w:t xml:space="preserve"> (5–10 min)</w:t>
      </w:r>
    </w:p>
    <w:p w14:paraId="039722C8" w14:textId="77777777" w:rsidR="00B22AD2" w:rsidRPr="00B22AD2" w:rsidRDefault="00B22AD2" w:rsidP="00B22AD2">
      <w:pPr>
        <w:pStyle w:val="Normlnweb"/>
        <w:numPr>
          <w:ilvl w:val="0"/>
          <w:numId w:val="12"/>
        </w:numPr>
        <w:spacing w:before="0" w:beforeAutospacing="0" w:after="0" w:afterAutospacing="0"/>
        <w:rPr>
          <w:rFonts w:ascii="Cambria Math" w:hAnsi="Cambria Math"/>
          <w:color w:val="000000"/>
          <w:sz w:val="20"/>
          <w:szCs w:val="20"/>
        </w:rPr>
      </w:pPr>
      <w:r w:rsidRPr="00B22AD2">
        <w:rPr>
          <w:rFonts w:ascii="Cambria Math" w:hAnsi="Cambria Math"/>
          <w:color w:val="000000"/>
          <w:sz w:val="20"/>
          <w:szCs w:val="20"/>
        </w:rPr>
        <w:t>Krátká diskuse: Jaké faktory ovlivňují počasí?</w:t>
      </w:r>
    </w:p>
    <w:p w14:paraId="581DF832" w14:textId="77777777" w:rsidR="00B22AD2" w:rsidRPr="00B22AD2" w:rsidRDefault="00B22AD2" w:rsidP="00B22AD2">
      <w:pPr>
        <w:pStyle w:val="Normlnweb"/>
        <w:numPr>
          <w:ilvl w:val="0"/>
          <w:numId w:val="12"/>
        </w:numPr>
        <w:spacing w:before="0" w:beforeAutospacing="0" w:after="0" w:afterAutospacing="0"/>
        <w:rPr>
          <w:rFonts w:ascii="Cambria Math" w:hAnsi="Cambria Math"/>
          <w:color w:val="000000"/>
          <w:sz w:val="20"/>
          <w:szCs w:val="20"/>
        </w:rPr>
      </w:pPr>
      <w:r w:rsidRPr="00B22AD2">
        <w:rPr>
          <w:rFonts w:ascii="Cambria Math" w:hAnsi="Cambria Math"/>
          <w:color w:val="000000"/>
          <w:sz w:val="20"/>
          <w:szCs w:val="20"/>
        </w:rPr>
        <w:t xml:space="preserve">Ukázka aplikace </w:t>
      </w:r>
      <w:proofErr w:type="spellStart"/>
      <w:r w:rsidRPr="00B22AD2">
        <w:rPr>
          <w:rFonts w:ascii="Cambria Math" w:hAnsi="Cambria Math"/>
          <w:color w:val="000000"/>
          <w:sz w:val="20"/>
          <w:szCs w:val="20"/>
        </w:rPr>
        <w:t>Ventusky</w:t>
      </w:r>
      <w:proofErr w:type="spellEnd"/>
      <w:r w:rsidRPr="00B22AD2">
        <w:rPr>
          <w:rFonts w:ascii="Cambria Math" w:hAnsi="Cambria Math"/>
          <w:color w:val="000000"/>
          <w:sz w:val="20"/>
          <w:szCs w:val="20"/>
        </w:rPr>
        <w:t xml:space="preserve"> – společné zobrazení aktuálního počasí ve škole.</w:t>
      </w:r>
    </w:p>
    <w:p w14:paraId="10C77015" w14:textId="77777777" w:rsidR="00B22AD2" w:rsidRPr="00B22AD2" w:rsidRDefault="00B22AD2" w:rsidP="00B22AD2">
      <w:pPr>
        <w:pStyle w:val="Normlnweb"/>
        <w:numPr>
          <w:ilvl w:val="0"/>
          <w:numId w:val="12"/>
        </w:numPr>
        <w:spacing w:before="0" w:beforeAutospacing="0" w:after="0" w:afterAutospacing="0"/>
        <w:rPr>
          <w:rFonts w:ascii="Cambria Math" w:hAnsi="Cambria Math"/>
          <w:color w:val="000000"/>
          <w:sz w:val="20"/>
          <w:szCs w:val="20"/>
        </w:rPr>
      </w:pPr>
      <w:r w:rsidRPr="00B22AD2">
        <w:rPr>
          <w:rFonts w:ascii="Cambria Math" w:hAnsi="Cambria Math"/>
          <w:color w:val="000000"/>
          <w:sz w:val="20"/>
          <w:szCs w:val="20"/>
        </w:rPr>
        <w:t>Učitel vysvětlí, co znamenají pojmy: teplota, pocitová teplota, tlak, vítr.</w:t>
      </w:r>
    </w:p>
    <w:p w14:paraId="4E2387E8" w14:textId="77777777" w:rsidR="00B22AD2" w:rsidRPr="00B22AD2" w:rsidRDefault="00B22AD2" w:rsidP="00B22AD2">
      <w:pPr>
        <w:pStyle w:val="Nadpis4"/>
        <w:spacing w:before="0"/>
        <w:rPr>
          <w:rFonts w:ascii="Cambria Math" w:hAnsi="Cambria Math"/>
          <w:color w:val="000000"/>
          <w:sz w:val="20"/>
          <w:szCs w:val="20"/>
        </w:rPr>
      </w:pPr>
      <w:r w:rsidRPr="00B22AD2">
        <w:rPr>
          <w:rFonts w:ascii="Cambria Math" w:hAnsi="Cambria Math"/>
          <w:color w:val="000000"/>
          <w:sz w:val="20"/>
          <w:szCs w:val="20"/>
        </w:rPr>
        <w:t xml:space="preserve">2. </w:t>
      </w:r>
      <w:proofErr w:type="spellStart"/>
      <w:r w:rsidRPr="00B22AD2">
        <w:rPr>
          <w:rFonts w:ascii="Cambria Math" w:hAnsi="Cambria Math"/>
          <w:color w:val="000000"/>
          <w:sz w:val="20"/>
          <w:szCs w:val="20"/>
        </w:rPr>
        <w:t>Samostatná</w:t>
      </w:r>
      <w:proofErr w:type="spellEnd"/>
      <w:r w:rsidRPr="00B22AD2">
        <w:rPr>
          <w:rFonts w:ascii="Cambria Math" w:hAnsi="Cambria Math"/>
          <w:color w:val="000000"/>
          <w:sz w:val="20"/>
          <w:szCs w:val="20"/>
        </w:rPr>
        <w:t xml:space="preserve"> </w:t>
      </w:r>
      <w:proofErr w:type="spellStart"/>
      <w:r w:rsidRPr="00B22AD2">
        <w:rPr>
          <w:rFonts w:ascii="Cambria Math" w:hAnsi="Cambria Math"/>
          <w:color w:val="000000"/>
          <w:sz w:val="20"/>
          <w:szCs w:val="20"/>
        </w:rPr>
        <w:t>práce</w:t>
      </w:r>
      <w:proofErr w:type="spellEnd"/>
      <w:r w:rsidRPr="00B22AD2">
        <w:rPr>
          <w:rFonts w:ascii="Cambria Math" w:hAnsi="Cambria Math"/>
          <w:color w:val="000000"/>
          <w:sz w:val="20"/>
          <w:szCs w:val="20"/>
        </w:rPr>
        <w:t xml:space="preserve"> (25–30 min)</w:t>
      </w:r>
    </w:p>
    <w:p w14:paraId="4421A48D" w14:textId="77777777" w:rsidR="00B22AD2" w:rsidRPr="00B22AD2" w:rsidRDefault="00B22AD2" w:rsidP="00B22AD2">
      <w:pPr>
        <w:pStyle w:val="Normlnweb"/>
        <w:numPr>
          <w:ilvl w:val="0"/>
          <w:numId w:val="13"/>
        </w:numPr>
        <w:spacing w:before="0" w:beforeAutospacing="0" w:after="0" w:afterAutospacing="0"/>
        <w:rPr>
          <w:rFonts w:ascii="Cambria Math" w:hAnsi="Cambria Math"/>
          <w:color w:val="000000"/>
          <w:sz w:val="20"/>
          <w:szCs w:val="20"/>
        </w:rPr>
      </w:pPr>
      <w:r w:rsidRPr="00B22AD2">
        <w:rPr>
          <w:rFonts w:ascii="Cambria Math" w:hAnsi="Cambria Math"/>
          <w:color w:val="000000"/>
          <w:sz w:val="20"/>
          <w:szCs w:val="20"/>
        </w:rPr>
        <w:t xml:space="preserve">Žáci si </w:t>
      </w:r>
      <w:proofErr w:type="gramStart"/>
      <w:r w:rsidRPr="00B22AD2">
        <w:rPr>
          <w:rFonts w:ascii="Cambria Math" w:hAnsi="Cambria Math"/>
          <w:color w:val="000000"/>
          <w:sz w:val="20"/>
          <w:szCs w:val="20"/>
        </w:rPr>
        <w:t>v</w:t>
      </w:r>
      <w:proofErr w:type="gramEnd"/>
      <w:r w:rsidRPr="00B22AD2">
        <w:rPr>
          <w:rFonts w:ascii="Cambria Math" w:hAnsi="Cambria Math"/>
          <w:color w:val="000000"/>
          <w:sz w:val="20"/>
          <w:szCs w:val="20"/>
        </w:rPr>
        <w:t xml:space="preserve"> </w:t>
      </w:r>
      <w:proofErr w:type="spellStart"/>
      <w:r w:rsidRPr="00B22AD2">
        <w:rPr>
          <w:rFonts w:ascii="Cambria Math" w:hAnsi="Cambria Math"/>
          <w:color w:val="000000"/>
          <w:sz w:val="20"/>
          <w:szCs w:val="20"/>
        </w:rPr>
        <w:t>Ventusky</w:t>
      </w:r>
      <w:proofErr w:type="spellEnd"/>
      <w:r w:rsidRPr="00B22AD2">
        <w:rPr>
          <w:rFonts w:ascii="Cambria Math" w:hAnsi="Cambria Math"/>
          <w:color w:val="000000"/>
          <w:sz w:val="20"/>
          <w:szCs w:val="20"/>
        </w:rPr>
        <w:t xml:space="preserve"> vyberou libovolné místo na Zemi.</w:t>
      </w:r>
    </w:p>
    <w:p w14:paraId="59B283D2" w14:textId="77777777" w:rsidR="00B22AD2" w:rsidRPr="00B22AD2" w:rsidRDefault="00B22AD2" w:rsidP="00B22AD2">
      <w:pPr>
        <w:pStyle w:val="Normlnweb"/>
        <w:numPr>
          <w:ilvl w:val="0"/>
          <w:numId w:val="13"/>
        </w:numPr>
        <w:spacing w:before="0" w:beforeAutospacing="0" w:after="0" w:afterAutospacing="0"/>
        <w:rPr>
          <w:rFonts w:ascii="Cambria Math" w:hAnsi="Cambria Math"/>
          <w:color w:val="000000"/>
          <w:sz w:val="20"/>
          <w:szCs w:val="20"/>
        </w:rPr>
      </w:pPr>
      <w:r w:rsidRPr="00B22AD2">
        <w:rPr>
          <w:rFonts w:ascii="Cambria Math" w:hAnsi="Cambria Math"/>
          <w:color w:val="000000"/>
          <w:sz w:val="20"/>
          <w:szCs w:val="20"/>
        </w:rPr>
        <w:t>Zaznamenají údaje o počasí do tabulky.</w:t>
      </w:r>
    </w:p>
    <w:p w14:paraId="3077FDE2" w14:textId="77777777" w:rsidR="00B22AD2" w:rsidRPr="00B22AD2" w:rsidRDefault="00B22AD2" w:rsidP="00B22AD2">
      <w:pPr>
        <w:pStyle w:val="Normlnweb"/>
        <w:numPr>
          <w:ilvl w:val="0"/>
          <w:numId w:val="13"/>
        </w:numPr>
        <w:spacing w:before="0" w:beforeAutospacing="0" w:after="0" w:afterAutospacing="0"/>
        <w:rPr>
          <w:rFonts w:ascii="Cambria Math" w:hAnsi="Cambria Math"/>
          <w:color w:val="000000"/>
          <w:sz w:val="20"/>
          <w:szCs w:val="20"/>
        </w:rPr>
      </w:pPr>
      <w:r w:rsidRPr="00B22AD2">
        <w:rPr>
          <w:rFonts w:ascii="Cambria Math" w:hAnsi="Cambria Math"/>
          <w:color w:val="000000"/>
          <w:sz w:val="20"/>
          <w:szCs w:val="20"/>
        </w:rPr>
        <w:t xml:space="preserve">Místo vyhledají i v Google </w:t>
      </w:r>
      <w:proofErr w:type="spellStart"/>
      <w:r w:rsidRPr="00B22AD2">
        <w:rPr>
          <w:rFonts w:ascii="Cambria Math" w:hAnsi="Cambria Math"/>
          <w:color w:val="000000"/>
          <w:sz w:val="20"/>
          <w:szCs w:val="20"/>
        </w:rPr>
        <w:t>Earth</w:t>
      </w:r>
      <w:proofErr w:type="spellEnd"/>
      <w:r w:rsidRPr="00B22AD2">
        <w:rPr>
          <w:rFonts w:ascii="Cambria Math" w:hAnsi="Cambria Math"/>
          <w:color w:val="000000"/>
          <w:sz w:val="20"/>
          <w:szCs w:val="20"/>
        </w:rPr>
        <w:t xml:space="preserve"> a vloží screenshot.</w:t>
      </w:r>
    </w:p>
    <w:p w14:paraId="0653A4D7" w14:textId="77777777" w:rsidR="00B22AD2" w:rsidRPr="00B22AD2" w:rsidRDefault="00B22AD2" w:rsidP="00B22AD2">
      <w:pPr>
        <w:pStyle w:val="Normlnweb"/>
        <w:numPr>
          <w:ilvl w:val="0"/>
          <w:numId w:val="13"/>
        </w:numPr>
        <w:spacing w:before="0" w:beforeAutospacing="0" w:after="0" w:afterAutospacing="0"/>
        <w:rPr>
          <w:rFonts w:ascii="Cambria Math" w:hAnsi="Cambria Math"/>
          <w:color w:val="000000"/>
          <w:sz w:val="20"/>
          <w:szCs w:val="20"/>
        </w:rPr>
      </w:pPr>
      <w:r w:rsidRPr="00B22AD2">
        <w:rPr>
          <w:rFonts w:ascii="Cambria Math" w:hAnsi="Cambria Math"/>
          <w:color w:val="000000"/>
          <w:sz w:val="20"/>
          <w:szCs w:val="20"/>
        </w:rPr>
        <w:t xml:space="preserve">Vytvoří QR kód s odkazem na místo </w:t>
      </w:r>
      <w:proofErr w:type="gramStart"/>
      <w:r w:rsidRPr="00B22AD2">
        <w:rPr>
          <w:rFonts w:ascii="Cambria Math" w:hAnsi="Cambria Math"/>
          <w:color w:val="000000"/>
          <w:sz w:val="20"/>
          <w:szCs w:val="20"/>
        </w:rPr>
        <w:t>v</w:t>
      </w:r>
      <w:proofErr w:type="gramEnd"/>
      <w:r w:rsidRPr="00B22AD2">
        <w:rPr>
          <w:rFonts w:ascii="Cambria Math" w:hAnsi="Cambria Math"/>
          <w:color w:val="000000"/>
          <w:sz w:val="20"/>
          <w:szCs w:val="20"/>
        </w:rPr>
        <w:t xml:space="preserve"> </w:t>
      </w:r>
      <w:proofErr w:type="spellStart"/>
      <w:r w:rsidRPr="00B22AD2">
        <w:rPr>
          <w:rFonts w:ascii="Cambria Math" w:hAnsi="Cambria Math"/>
          <w:color w:val="000000"/>
          <w:sz w:val="20"/>
          <w:szCs w:val="20"/>
        </w:rPr>
        <w:t>Ventusky</w:t>
      </w:r>
      <w:proofErr w:type="spellEnd"/>
      <w:r w:rsidRPr="00B22AD2">
        <w:rPr>
          <w:rFonts w:ascii="Cambria Math" w:hAnsi="Cambria Math"/>
          <w:color w:val="000000"/>
          <w:sz w:val="20"/>
          <w:szCs w:val="20"/>
        </w:rPr>
        <w:t>.</w:t>
      </w:r>
    </w:p>
    <w:p w14:paraId="51E7887F" w14:textId="77777777" w:rsidR="00B22AD2" w:rsidRPr="00B22AD2" w:rsidRDefault="00B22AD2" w:rsidP="00B22AD2">
      <w:pPr>
        <w:pStyle w:val="Nadpis4"/>
        <w:spacing w:before="0"/>
        <w:rPr>
          <w:rFonts w:ascii="Cambria Math" w:hAnsi="Cambria Math"/>
          <w:color w:val="000000"/>
          <w:sz w:val="20"/>
          <w:szCs w:val="20"/>
        </w:rPr>
      </w:pPr>
      <w:r w:rsidRPr="00B22AD2">
        <w:rPr>
          <w:rFonts w:ascii="Cambria Math" w:hAnsi="Cambria Math"/>
          <w:color w:val="000000"/>
          <w:sz w:val="20"/>
          <w:szCs w:val="20"/>
        </w:rPr>
        <w:t xml:space="preserve">3. </w:t>
      </w:r>
      <w:proofErr w:type="spellStart"/>
      <w:r w:rsidRPr="00B22AD2">
        <w:rPr>
          <w:rFonts w:ascii="Cambria Math" w:hAnsi="Cambria Math"/>
          <w:color w:val="000000"/>
          <w:sz w:val="20"/>
          <w:szCs w:val="20"/>
        </w:rPr>
        <w:t>Otázky</w:t>
      </w:r>
      <w:proofErr w:type="spellEnd"/>
      <w:r w:rsidRPr="00B22AD2">
        <w:rPr>
          <w:rFonts w:ascii="Cambria Math" w:hAnsi="Cambria Math"/>
          <w:color w:val="000000"/>
          <w:sz w:val="20"/>
          <w:szCs w:val="20"/>
        </w:rPr>
        <w:t xml:space="preserve"> k </w:t>
      </w:r>
      <w:proofErr w:type="spellStart"/>
      <w:r w:rsidRPr="00B22AD2">
        <w:rPr>
          <w:rFonts w:ascii="Cambria Math" w:hAnsi="Cambria Math"/>
          <w:color w:val="000000"/>
          <w:sz w:val="20"/>
          <w:szCs w:val="20"/>
        </w:rPr>
        <w:t>zamyšlení</w:t>
      </w:r>
      <w:proofErr w:type="spellEnd"/>
      <w:r w:rsidRPr="00B22AD2">
        <w:rPr>
          <w:rFonts w:ascii="Cambria Math" w:hAnsi="Cambria Math"/>
          <w:color w:val="000000"/>
          <w:sz w:val="20"/>
          <w:szCs w:val="20"/>
        </w:rPr>
        <w:t xml:space="preserve"> (10–15 min)</w:t>
      </w:r>
    </w:p>
    <w:p w14:paraId="3A6C5969" w14:textId="77777777" w:rsidR="00B22AD2" w:rsidRPr="00B22AD2" w:rsidRDefault="00B22AD2" w:rsidP="00B22AD2">
      <w:pPr>
        <w:pStyle w:val="Normlnweb"/>
        <w:numPr>
          <w:ilvl w:val="0"/>
          <w:numId w:val="14"/>
        </w:numPr>
        <w:spacing w:before="0" w:beforeAutospacing="0" w:after="0" w:afterAutospacing="0"/>
        <w:rPr>
          <w:rFonts w:ascii="Cambria Math" w:hAnsi="Cambria Math"/>
          <w:color w:val="000000"/>
          <w:sz w:val="20"/>
          <w:szCs w:val="20"/>
        </w:rPr>
      </w:pPr>
      <w:r w:rsidRPr="00B22AD2">
        <w:rPr>
          <w:rFonts w:ascii="Cambria Math" w:hAnsi="Cambria Math"/>
          <w:color w:val="000000"/>
          <w:sz w:val="20"/>
          <w:szCs w:val="20"/>
        </w:rPr>
        <w:t>Žáci odpovídají na otázky a uvádějí zdroje, ze kterých čerpali.</w:t>
      </w:r>
    </w:p>
    <w:p w14:paraId="69AEF2D9" w14:textId="77777777" w:rsidR="00B22AD2" w:rsidRPr="00B22AD2" w:rsidRDefault="00B22AD2" w:rsidP="00B22AD2">
      <w:pPr>
        <w:pStyle w:val="Normlnweb"/>
        <w:numPr>
          <w:ilvl w:val="0"/>
          <w:numId w:val="14"/>
        </w:numPr>
        <w:spacing w:before="0" w:beforeAutospacing="0" w:after="0" w:afterAutospacing="0"/>
        <w:rPr>
          <w:rFonts w:ascii="Cambria Math" w:hAnsi="Cambria Math"/>
          <w:color w:val="000000"/>
          <w:sz w:val="20"/>
          <w:szCs w:val="20"/>
        </w:rPr>
      </w:pPr>
      <w:r w:rsidRPr="00B22AD2">
        <w:rPr>
          <w:rFonts w:ascii="Cambria Math" w:hAnsi="Cambria Math"/>
          <w:color w:val="000000"/>
          <w:sz w:val="20"/>
          <w:szCs w:val="20"/>
        </w:rPr>
        <w:t>Lze pracovat ve dvojicích, v online dokumentu nebo na papíře.</w:t>
      </w:r>
    </w:p>
    <w:p w14:paraId="77A769A3" w14:textId="77777777" w:rsidR="00B22AD2" w:rsidRPr="00B22AD2" w:rsidRDefault="00B22AD2" w:rsidP="00B22AD2">
      <w:pPr>
        <w:pStyle w:val="Normlnweb"/>
        <w:numPr>
          <w:ilvl w:val="0"/>
          <w:numId w:val="14"/>
        </w:numPr>
        <w:spacing w:before="0" w:beforeAutospacing="0" w:after="0" w:afterAutospacing="0"/>
        <w:rPr>
          <w:rFonts w:ascii="Cambria Math" w:hAnsi="Cambria Math"/>
          <w:color w:val="000000"/>
          <w:sz w:val="20"/>
          <w:szCs w:val="20"/>
        </w:rPr>
      </w:pPr>
      <w:r w:rsidRPr="00B22AD2">
        <w:rPr>
          <w:rFonts w:ascii="Cambria Math" w:hAnsi="Cambria Math"/>
          <w:color w:val="000000"/>
          <w:sz w:val="20"/>
          <w:szCs w:val="20"/>
        </w:rPr>
        <w:t xml:space="preserve">Učitel může podnítit </w:t>
      </w:r>
      <w:proofErr w:type="gramStart"/>
      <w:r w:rsidRPr="00B22AD2">
        <w:rPr>
          <w:rFonts w:ascii="Cambria Math" w:hAnsi="Cambria Math"/>
          <w:color w:val="000000"/>
          <w:sz w:val="20"/>
          <w:szCs w:val="20"/>
        </w:rPr>
        <w:t>diskuzi</w:t>
      </w:r>
      <w:proofErr w:type="gramEnd"/>
      <w:r w:rsidRPr="00B22AD2">
        <w:rPr>
          <w:rFonts w:ascii="Cambria Math" w:hAnsi="Cambria Math"/>
          <w:color w:val="000000"/>
          <w:sz w:val="20"/>
          <w:szCs w:val="20"/>
        </w:rPr>
        <w:t>: Proč se liší teplota od pocitové? Jak vítr a tlak souvisí?</w:t>
      </w:r>
    </w:p>
    <w:p w14:paraId="6C8C8740" w14:textId="77777777" w:rsidR="00B22AD2" w:rsidRPr="00B22AD2" w:rsidRDefault="00B22AD2" w:rsidP="00B22AD2">
      <w:pPr>
        <w:pStyle w:val="Nadpis4"/>
        <w:spacing w:before="0"/>
        <w:rPr>
          <w:rFonts w:ascii="Cambria Math" w:hAnsi="Cambria Math"/>
          <w:color w:val="000000"/>
          <w:sz w:val="20"/>
          <w:szCs w:val="20"/>
        </w:rPr>
      </w:pPr>
      <w:r w:rsidRPr="00B22AD2">
        <w:rPr>
          <w:rFonts w:ascii="Cambria Math" w:hAnsi="Cambria Math"/>
          <w:color w:val="000000"/>
          <w:sz w:val="20"/>
          <w:szCs w:val="20"/>
        </w:rPr>
        <w:t xml:space="preserve">4. </w:t>
      </w:r>
      <w:proofErr w:type="spellStart"/>
      <w:r w:rsidRPr="00B22AD2">
        <w:rPr>
          <w:rFonts w:ascii="Cambria Math" w:hAnsi="Cambria Math"/>
          <w:color w:val="000000"/>
          <w:sz w:val="20"/>
          <w:szCs w:val="20"/>
        </w:rPr>
        <w:t>Sdílení</w:t>
      </w:r>
      <w:proofErr w:type="spellEnd"/>
      <w:r w:rsidRPr="00B22AD2">
        <w:rPr>
          <w:rFonts w:ascii="Cambria Math" w:hAnsi="Cambria Math"/>
          <w:color w:val="000000"/>
          <w:sz w:val="20"/>
          <w:szCs w:val="20"/>
        </w:rPr>
        <w:t xml:space="preserve"> </w:t>
      </w:r>
      <w:proofErr w:type="spellStart"/>
      <w:r w:rsidRPr="00B22AD2">
        <w:rPr>
          <w:rFonts w:ascii="Cambria Math" w:hAnsi="Cambria Math"/>
          <w:color w:val="000000"/>
          <w:sz w:val="20"/>
          <w:szCs w:val="20"/>
        </w:rPr>
        <w:t>výsledků</w:t>
      </w:r>
      <w:proofErr w:type="spellEnd"/>
      <w:r w:rsidRPr="00B22AD2">
        <w:rPr>
          <w:rFonts w:ascii="Cambria Math" w:hAnsi="Cambria Math"/>
          <w:color w:val="000000"/>
          <w:sz w:val="20"/>
          <w:szCs w:val="20"/>
        </w:rPr>
        <w:t xml:space="preserve"> (10 min)</w:t>
      </w:r>
    </w:p>
    <w:p w14:paraId="662D97CF" w14:textId="77777777" w:rsidR="00B22AD2" w:rsidRPr="00B22AD2" w:rsidRDefault="00B22AD2" w:rsidP="00B22AD2">
      <w:pPr>
        <w:pStyle w:val="Normlnweb"/>
        <w:numPr>
          <w:ilvl w:val="0"/>
          <w:numId w:val="15"/>
        </w:numPr>
        <w:spacing w:before="0" w:beforeAutospacing="0" w:after="0" w:afterAutospacing="0"/>
        <w:rPr>
          <w:rFonts w:ascii="Cambria Math" w:hAnsi="Cambria Math"/>
          <w:color w:val="000000"/>
          <w:sz w:val="20"/>
          <w:szCs w:val="20"/>
        </w:rPr>
      </w:pPr>
      <w:r w:rsidRPr="00B22AD2">
        <w:rPr>
          <w:rFonts w:ascii="Cambria Math" w:hAnsi="Cambria Math"/>
          <w:color w:val="000000"/>
          <w:sz w:val="20"/>
          <w:szCs w:val="20"/>
        </w:rPr>
        <w:t>Žáci prezentují vybrané lokality (např. exotická místa, města rodišť apod.).</w:t>
      </w:r>
    </w:p>
    <w:p w14:paraId="7E25E040" w14:textId="77777777" w:rsidR="00B22AD2" w:rsidRPr="00B22AD2" w:rsidRDefault="00B22AD2" w:rsidP="00B22AD2">
      <w:pPr>
        <w:pStyle w:val="Normlnweb"/>
        <w:numPr>
          <w:ilvl w:val="0"/>
          <w:numId w:val="15"/>
        </w:numPr>
        <w:spacing w:before="0" w:beforeAutospacing="0" w:after="0" w:afterAutospacing="0"/>
        <w:rPr>
          <w:rFonts w:ascii="Cambria Math" w:hAnsi="Cambria Math"/>
          <w:color w:val="000000"/>
          <w:sz w:val="20"/>
          <w:szCs w:val="20"/>
        </w:rPr>
      </w:pPr>
      <w:r w:rsidRPr="00B22AD2">
        <w:rPr>
          <w:rFonts w:ascii="Cambria Math" w:hAnsi="Cambria Math"/>
          <w:color w:val="000000"/>
          <w:sz w:val="20"/>
          <w:szCs w:val="20"/>
        </w:rPr>
        <w:t>QR kódy mohou být vystaveny ve třídě – třída tak vytvoří „mapu počasí“.</w:t>
      </w:r>
    </w:p>
    <w:p w14:paraId="42865DD4" w14:textId="77777777" w:rsidR="00B22AD2" w:rsidRDefault="00B22AD2" w:rsidP="00B22AD2">
      <w:pPr>
        <w:pStyle w:val="Nadpis3"/>
        <w:spacing w:before="0"/>
        <w:rPr>
          <w:rFonts w:ascii="Cambria Math" w:hAnsi="Cambria Math"/>
          <w:color w:val="000000"/>
          <w:sz w:val="20"/>
          <w:szCs w:val="20"/>
        </w:rPr>
      </w:pPr>
    </w:p>
    <w:p w14:paraId="6B89F4F6" w14:textId="13586E26" w:rsidR="00B22AD2" w:rsidRPr="00B22AD2" w:rsidRDefault="00B22AD2" w:rsidP="00B22AD2">
      <w:pPr>
        <w:pStyle w:val="Nadpis3"/>
        <w:spacing w:before="0"/>
        <w:rPr>
          <w:rFonts w:ascii="Cambria Math" w:hAnsi="Cambria Math"/>
          <w:color w:val="000000"/>
          <w:sz w:val="20"/>
          <w:szCs w:val="20"/>
        </w:rPr>
      </w:pPr>
      <w:proofErr w:type="spellStart"/>
      <w:r w:rsidRPr="00B22AD2">
        <w:rPr>
          <w:rFonts w:ascii="Cambria Math" w:hAnsi="Cambria Math"/>
          <w:color w:val="000000"/>
          <w:sz w:val="20"/>
          <w:szCs w:val="20"/>
        </w:rPr>
        <w:t>Klíčové</w:t>
      </w:r>
      <w:proofErr w:type="spellEnd"/>
      <w:r w:rsidRPr="00B22AD2">
        <w:rPr>
          <w:rFonts w:ascii="Cambria Math" w:hAnsi="Cambria Math"/>
          <w:color w:val="000000"/>
          <w:sz w:val="20"/>
          <w:szCs w:val="20"/>
        </w:rPr>
        <w:t xml:space="preserve"> </w:t>
      </w:r>
      <w:proofErr w:type="spellStart"/>
      <w:r w:rsidRPr="00B22AD2">
        <w:rPr>
          <w:rFonts w:ascii="Cambria Math" w:hAnsi="Cambria Math"/>
          <w:color w:val="000000"/>
          <w:sz w:val="20"/>
          <w:szCs w:val="20"/>
        </w:rPr>
        <w:t>kompetence</w:t>
      </w:r>
      <w:proofErr w:type="spellEnd"/>
    </w:p>
    <w:p w14:paraId="26877535" w14:textId="77777777" w:rsidR="00B22AD2" w:rsidRPr="00B22AD2" w:rsidRDefault="00B22AD2" w:rsidP="00B22AD2">
      <w:pPr>
        <w:pStyle w:val="Normlnweb"/>
        <w:numPr>
          <w:ilvl w:val="0"/>
          <w:numId w:val="16"/>
        </w:numPr>
        <w:spacing w:before="0" w:beforeAutospacing="0" w:after="0" w:afterAutospacing="0"/>
        <w:rPr>
          <w:rFonts w:ascii="Cambria Math" w:hAnsi="Cambria Math"/>
          <w:color w:val="000000"/>
          <w:sz w:val="20"/>
          <w:szCs w:val="20"/>
        </w:rPr>
      </w:pPr>
      <w:r w:rsidRPr="00B22AD2">
        <w:rPr>
          <w:rStyle w:val="Siln"/>
          <w:rFonts w:ascii="Cambria Math" w:eastAsiaTheme="majorEastAsia" w:hAnsi="Cambria Math"/>
          <w:color w:val="000000"/>
          <w:sz w:val="20"/>
          <w:szCs w:val="20"/>
        </w:rPr>
        <w:t>K učení</w:t>
      </w:r>
      <w:r w:rsidRPr="00B22AD2">
        <w:rPr>
          <w:rStyle w:val="apple-converted-space"/>
          <w:rFonts w:ascii="Cambria Math" w:hAnsi="Cambria Math"/>
          <w:color w:val="000000"/>
          <w:sz w:val="20"/>
          <w:szCs w:val="20"/>
        </w:rPr>
        <w:t> </w:t>
      </w:r>
      <w:r w:rsidRPr="00B22AD2">
        <w:rPr>
          <w:rFonts w:ascii="Cambria Math" w:hAnsi="Cambria Math"/>
          <w:color w:val="000000"/>
          <w:sz w:val="20"/>
          <w:szCs w:val="20"/>
        </w:rPr>
        <w:t>– žák propojuje poznatky z různých oblastí, používá digitální nástroje.</w:t>
      </w:r>
    </w:p>
    <w:p w14:paraId="35A8450D" w14:textId="77777777" w:rsidR="00B22AD2" w:rsidRPr="00B22AD2" w:rsidRDefault="00B22AD2" w:rsidP="00B22AD2">
      <w:pPr>
        <w:pStyle w:val="Normlnweb"/>
        <w:numPr>
          <w:ilvl w:val="0"/>
          <w:numId w:val="16"/>
        </w:numPr>
        <w:spacing w:before="0" w:beforeAutospacing="0" w:after="0" w:afterAutospacing="0"/>
        <w:rPr>
          <w:rFonts w:ascii="Cambria Math" w:hAnsi="Cambria Math"/>
          <w:color w:val="000000"/>
          <w:sz w:val="20"/>
          <w:szCs w:val="20"/>
        </w:rPr>
      </w:pPr>
      <w:r w:rsidRPr="00B22AD2">
        <w:rPr>
          <w:rStyle w:val="Siln"/>
          <w:rFonts w:ascii="Cambria Math" w:eastAsiaTheme="majorEastAsia" w:hAnsi="Cambria Math"/>
          <w:color w:val="000000"/>
          <w:sz w:val="20"/>
          <w:szCs w:val="20"/>
        </w:rPr>
        <w:t>K řešení problémů</w:t>
      </w:r>
      <w:r w:rsidRPr="00B22AD2">
        <w:rPr>
          <w:rStyle w:val="apple-converted-space"/>
          <w:rFonts w:ascii="Cambria Math" w:hAnsi="Cambria Math"/>
          <w:color w:val="000000"/>
          <w:sz w:val="20"/>
          <w:szCs w:val="20"/>
        </w:rPr>
        <w:t> </w:t>
      </w:r>
      <w:r w:rsidRPr="00B22AD2">
        <w:rPr>
          <w:rFonts w:ascii="Cambria Math" w:hAnsi="Cambria Math"/>
          <w:color w:val="000000"/>
          <w:sz w:val="20"/>
          <w:szCs w:val="20"/>
        </w:rPr>
        <w:t>– porovnává meteorologická data a vyvozuje závěry.</w:t>
      </w:r>
    </w:p>
    <w:p w14:paraId="136DD28D" w14:textId="77777777" w:rsidR="00B22AD2" w:rsidRPr="00B22AD2" w:rsidRDefault="00B22AD2" w:rsidP="00B22AD2">
      <w:pPr>
        <w:pStyle w:val="Normlnweb"/>
        <w:numPr>
          <w:ilvl w:val="0"/>
          <w:numId w:val="16"/>
        </w:numPr>
        <w:spacing w:before="0" w:beforeAutospacing="0" w:after="0" w:afterAutospacing="0"/>
        <w:rPr>
          <w:rFonts w:ascii="Cambria Math" w:hAnsi="Cambria Math"/>
          <w:color w:val="000000"/>
          <w:sz w:val="20"/>
          <w:szCs w:val="20"/>
        </w:rPr>
      </w:pPr>
      <w:r w:rsidRPr="00B22AD2">
        <w:rPr>
          <w:rStyle w:val="Siln"/>
          <w:rFonts w:ascii="Cambria Math" w:eastAsiaTheme="majorEastAsia" w:hAnsi="Cambria Math"/>
          <w:color w:val="000000"/>
          <w:sz w:val="20"/>
          <w:szCs w:val="20"/>
        </w:rPr>
        <w:t>Digitální kompetence</w:t>
      </w:r>
      <w:r w:rsidRPr="00B22AD2">
        <w:rPr>
          <w:rStyle w:val="apple-converted-space"/>
          <w:rFonts w:ascii="Cambria Math" w:hAnsi="Cambria Math"/>
          <w:color w:val="000000"/>
          <w:sz w:val="20"/>
          <w:szCs w:val="20"/>
        </w:rPr>
        <w:t> </w:t>
      </w:r>
      <w:r w:rsidRPr="00B22AD2">
        <w:rPr>
          <w:rFonts w:ascii="Cambria Math" w:hAnsi="Cambria Math"/>
          <w:color w:val="000000"/>
          <w:sz w:val="20"/>
          <w:szCs w:val="20"/>
        </w:rPr>
        <w:t>– využívá technologie k vyhledávání, analýze a prezentaci informací.</w:t>
      </w:r>
    </w:p>
    <w:p w14:paraId="773321FE" w14:textId="77777777" w:rsidR="00B22AD2" w:rsidRPr="00B22AD2" w:rsidRDefault="00B22AD2" w:rsidP="00B22AD2">
      <w:pPr>
        <w:pStyle w:val="Normlnweb"/>
        <w:numPr>
          <w:ilvl w:val="0"/>
          <w:numId w:val="16"/>
        </w:numPr>
        <w:spacing w:before="0" w:beforeAutospacing="0" w:after="0" w:afterAutospacing="0"/>
        <w:rPr>
          <w:rFonts w:ascii="Cambria Math" w:hAnsi="Cambria Math"/>
          <w:color w:val="000000"/>
          <w:sz w:val="20"/>
          <w:szCs w:val="20"/>
        </w:rPr>
      </w:pPr>
      <w:r w:rsidRPr="00B22AD2">
        <w:rPr>
          <w:rStyle w:val="Siln"/>
          <w:rFonts w:ascii="Cambria Math" w:eastAsiaTheme="majorEastAsia" w:hAnsi="Cambria Math"/>
          <w:color w:val="000000"/>
          <w:sz w:val="20"/>
          <w:szCs w:val="20"/>
        </w:rPr>
        <w:t>Kompetence k práci s informacemi</w:t>
      </w:r>
      <w:r w:rsidRPr="00B22AD2">
        <w:rPr>
          <w:rStyle w:val="apple-converted-space"/>
          <w:rFonts w:ascii="Cambria Math" w:hAnsi="Cambria Math"/>
          <w:color w:val="000000"/>
          <w:sz w:val="20"/>
          <w:szCs w:val="20"/>
        </w:rPr>
        <w:t> </w:t>
      </w:r>
      <w:r w:rsidRPr="00B22AD2">
        <w:rPr>
          <w:rFonts w:ascii="Cambria Math" w:hAnsi="Cambria Math"/>
          <w:color w:val="000000"/>
          <w:sz w:val="20"/>
          <w:szCs w:val="20"/>
        </w:rPr>
        <w:t>– ověřuje zdroje, rozlišuje důvěryhodnost dat.</w:t>
      </w:r>
    </w:p>
    <w:p w14:paraId="7FAC0501" w14:textId="77777777" w:rsidR="00B22AD2" w:rsidRPr="00B22AD2" w:rsidRDefault="00B22AD2" w:rsidP="00B22AD2">
      <w:pPr>
        <w:pStyle w:val="Normlnweb"/>
        <w:numPr>
          <w:ilvl w:val="0"/>
          <w:numId w:val="16"/>
        </w:numPr>
        <w:spacing w:before="0" w:beforeAutospacing="0" w:after="0" w:afterAutospacing="0"/>
        <w:rPr>
          <w:rFonts w:ascii="Cambria Math" w:hAnsi="Cambria Math"/>
          <w:color w:val="000000"/>
          <w:sz w:val="20"/>
          <w:szCs w:val="20"/>
        </w:rPr>
      </w:pPr>
      <w:r w:rsidRPr="00B22AD2">
        <w:rPr>
          <w:rStyle w:val="Siln"/>
          <w:rFonts w:ascii="Cambria Math" w:eastAsiaTheme="majorEastAsia" w:hAnsi="Cambria Math"/>
          <w:color w:val="000000"/>
          <w:sz w:val="20"/>
          <w:szCs w:val="20"/>
        </w:rPr>
        <w:t>Komunikativní kompetence</w:t>
      </w:r>
      <w:r w:rsidRPr="00B22AD2">
        <w:rPr>
          <w:rStyle w:val="apple-converted-space"/>
          <w:rFonts w:ascii="Cambria Math" w:hAnsi="Cambria Math"/>
          <w:color w:val="000000"/>
          <w:sz w:val="20"/>
          <w:szCs w:val="20"/>
        </w:rPr>
        <w:t> </w:t>
      </w:r>
      <w:r w:rsidRPr="00B22AD2">
        <w:rPr>
          <w:rFonts w:ascii="Cambria Math" w:hAnsi="Cambria Math"/>
          <w:color w:val="000000"/>
          <w:sz w:val="20"/>
          <w:szCs w:val="20"/>
        </w:rPr>
        <w:t>– prezentuje výsledky, formuluje své závěry.</w:t>
      </w:r>
    </w:p>
    <w:p w14:paraId="6AC870AF" w14:textId="77777777" w:rsidR="00B22AD2" w:rsidRDefault="00B22AD2" w:rsidP="00B22AD2">
      <w:pPr>
        <w:pStyle w:val="Nadpis3"/>
        <w:spacing w:before="0"/>
        <w:rPr>
          <w:rFonts w:ascii="Cambria Math" w:hAnsi="Cambria Math"/>
          <w:color w:val="000000"/>
          <w:sz w:val="20"/>
          <w:szCs w:val="20"/>
        </w:rPr>
      </w:pPr>
    </w:p>
    <w:p w14:paraId="5CCF7617" w14:textId="37CA666F" w:rsidR="00B22AD2" w:rsidRPr="00B22AD2" w:rsidRDefault="00B22AD2" w:rsidP="00B22AD2">
      <w:pPr>
        <w:pStyle w:val="Nadpis3"/>
        <w:spacing w:before="0"/>
        <w:rPr>
          <w:rFonts w:ascii="Cambria Math" w:hAnsi="Cambria Math"/>
          <w:color w:val="000000"/>
          <w:sz w:val="20"/>
          <w:szCs w:val="20"/>
        </w:rPr>
      </w:pPr>
      <w:proofErr w:type="spellStart"/>
      <w:r w:rsidRPr="00B22AD2">
        <w:rPr>
          <w:rFonts w:ascii="Cambria Math" w:hAnsi="Cambria Math"/>
          <w:color w:val="000000"/>
          <w:sz w:val="20"/>
          <w:szCs w:val="20"/>
        </w:rPr>
        <w:t>Průřezová</w:t>
      </w:r>
      <w:proofErr w:type="spellEnd"/>
      <w:r w:rsidRPr="00B22AD2">
        <w:rPr>
          <w:rFonts w:ascii="Cambria Math" w:hAnsi="Cambria Math"/>
          <w:color w:val="000000"/>
          <w:sz w:val="20"/>
          <w:szCs w:val="20"/>
        </w:rPr>
        <w:t xml:space="preserve"> </w:t>
      </w:r>
      <w:proofErr w:type="spellStart"/>
      <w:r w:rsidRPr="00B22AD2">
        <w:rPr>
          <w:rFonts w:ascii="Cambria Math" w:hAnsi="Cambria Math"/>
          <w:color w:val="000000"/>
          <w:sz w:val="20"/>
          <w:szCs w:val="20"/>
        </w:rPr>
        <w:t>témata</w:t>
      </w:r>
      <w:proofErr w:type="spellEnd"/>
    </w:p>
    <w:p w14:paraId="1DF247F2" w14:textId="77777777" w:rsidR="00B22AD2" w:rsidRPr="00B22AD2" w:rsidRDefault="00B22AD2" w:rsidP="00B22AD2">
      <w:pPr>
        <w:pStyle w:val="Normlnweb"/>
        <w:numPr>
          <w:ilvl w:val="0"/>
          <w:numId w:val="17"/>
        </w:numPr>
        <w:spacing w:before="0" w:beforeAutospacing="0" w:after="0" w:afterAutospacing="0"/>
        <w:rPr>
          <w:rFonts w:ascii="Cambria Math" w:hAnsi="Cambria Math"/>
          <w:color w:val="000000"/>
          <w:sz w:val="20"/>
          <w:szCs w:val="20"/>
        </w:rPr>
      </w:pPr>
      <w:r w:rsidRPr="00B22AD2">
        <w:rPr>
          <w:rStyle w:val="Siln"/>
          <w:rFonts w:ascii="Cambria Math" w:eastAsiaTheme="majorEastAsia" w:hAnsi="Cambria Math"/>
          <w:color w:val="000000"/>
          <w:sz w:val="20"/>
          <w:szCs w:val="20"/>
        </w:rPr>
        <w:t>Environmentální výchova</w:t>
      </w:r>
      <w:r w:rsidRPr="00B22AD2">
        <w:rPr>
          <w:rStyle w:val="apple-converted-space"/>
          <w:rFonts w:ascii="Cambria Math" w:hAnsi="Cambria Math"/>
          <w:color w:val="000000"/>
          <w:sz w:val="20"/>
          <w:szCs w:val="20"/>
        </w:rPr>
        <w:t> </w:t>
      </w:r>
      <w:r w:rsidRPr="00B22AD2">
        <w:rPr>
          <w:rFonts w:ascii="Cambria Math" w:hAnsi="Cambria Math"/>
          <w:color w:val="000000"/>
          <w:sz w:val="20"/>
          <w:szCs w:val="20"/>
        </w:rPr>
        <w:t>– vztah člověka k přírodě a vliv klimatu.</w:t>
      </w:r>
    </w:p>
    <w:p w14:paraId="72BEBE7E" w14:textId="77777777" w:rsidR="00B22AD2" w:rsidRPr="00B22AD2" w:rsidRDefault="00B22AD2" w:rsidP="00B22AD2">
      <w:pPr>
        <w:pStyle w:val="Normlnweb"/>
        <w:numPr>
          <w:ilvl w:val="0"/>
          <w:numId w:val="17"/>
        </w:numPr>
        <w:spacing w:before="0" w:beforeAutospacing="0" w:after="0" w:afterAutospacing="0"/>
        <w:rPr>
          <w:rFonts w:ascii="Cambria Math" w:hAnsi="Cambria Math"/>
          <w:color w:val="000000"/>
          <w:sz w:val="20"/>
          <w:szCs w:val="20"/>
        </w:rPr>
      </w:pPr>
      <w:r w:rsidRPr="00B22AD2">
        <w:rPr>
          <w:rStyle w:val="Siln"/>
          <w:rFonts w:ascii="Cambria Math" w:eastAsiaTheme="majorEastAsia" w:hAnsi="Cambria Math"/>
          <w:color w:val="000000"/>
          <w:sz w:val="20"/>
          <w:szCs w:val="20"/>
        </w:rPr>
        <w:t>Mediální výchova</w:t>
      </w:r>
      <w:r w:rsidRPr="00B22AD2">
        <w:rPr>
          <w:rStyle w:val="apple-converted-space"/>
          <w:rFonts w:ascii="Cambria Math" w:hAnsi="Cambria Math"/>
          <w:color w:val="000000"/>
          <w:sz w:val="20"/>
          <w:szCs w:val="20"/>
        </w:rPr>
        <w:t> </w:t>
      </w:r>
      <w:r w:rsidRPr="00B22AD2">
        <w:rPr>
          <w:rFonts w:ascii="Cambria Math" w:hAnsi="Cambria Math"/>
          <w:color w:val="000000"/>
          <w:sz w:val="20"/>
          <w:szCs w:val="20"/>
        </w:rPr>
        <w:t>– práce s online zdroji, kritické hodnocení informací.</w:t>
      </w:r>
    </w:p>
    <w:p w14:paraId="1A9ECEBA" w14:textId="77777777" w:rsidR="00B22AD2" w:rsidRPr="00B22AD2" w:rsidRDefault="00B22AD2" w:rsidP="00B22AD2">
      <w:pPr>
        <w:pStyle w:val="Normlnweb"/>
        <w:numPr>
          <w:ilvl w:val="0"/>
          <w:numId w:val="17"/>
        </w:numPr>
        <w:spacing w:before="0" w:beforeAutospacing="0" w:after="0" w:afterAutospacing="0"/>
        <w:rPr>
          <w:rFonts w:ascii="Cambria Math" w:hAnsi="Cambria Math"/>
          <w:color w:val="000000"/>
          <w:sz w:val="20"/>
          <w:szCs w:val="20"/>
        </w:rPr>
      </w:pPr>
      <w:r w:rsidRPr="00B22AD2">
        <w:rPr>
          <w:rStyle w:val="Siln"/>
          <w:rFonts w:ascii="Cambria Math" w:eastAsiaTheme="majorEastAsia" w:hAnsi="Cambria Math"/>
          <w:color w:val="000000"/>
          <w:sz w:val="20"/>
          <w:szCs w:val="20"/>
        </w:rPr>
        <w:t>Informační a komunikační technologie</w:t>
      </w:r>
      <w:r w:rsidRPr="00B22AD2">
        <w:rPr>
          <w:rStyle w:val="apple-converted-space"/>
          <w:rFonts w:ascii="Cambria Math" w:hAnsi="Cambria Math"/>
          <w:color w:val="000000"/>
          <w:sz w:val="20"/>
          <w:szCs w:val="20"/>
        </w:rPr>
        <w:t> </w:t>
      </w:r>
      <w:r w:rsidRPr="00B22AD2">
        <w:rPr>
          <w:rFonts w:ascii="Cambria Math" w:hAnsi="Cambria Math"/>
          <w:color w:val="000000"/>
          <w:sz w:val="20"/>
          <w:szCs w:val="20"/>
        </w:rPr>
        <w:t>– praktické využití digitálních nástrojů.</w:t>
      </w:r>
    </w:p>
    <w:p w14:paraId="2D1B6707" w14:textId="77777777" w:rsidR="00B22AD2" w:rsidRDefault="00B22AD2" w:rsidP="00B22AD2">
      <w:pPr>
        <w:pStyle w:val="Nadpis3"/>
        <w:spacing w:before="0"/>
        <w:rPr>
          <w:rFonts w:ascii="Cambria Math" w:hAnsi="Cambria Math"/>
          <w:color w:val="000000"/>
          <w:sz w:val="20"/>
          <w:szCs w:val="20"/>
        </w:rPr>
      </w:pPr>
    </w:p>
    <w:p w14:paraId="58B0DD02" w14:textId="2697EAE7" w:rsidR="00B22AD2" w:rsidRPr="00B22AD2" w:rsidRDefault="00B22AD2" w:rsidP="00B22AD2">
      <w:pPr>
        <w:pStyle w:val="Nadpis3"/>
        <w:spacing w:before="0"/>
        <w:rPr>
          <w:rFonts w:ascii="Cambria Math" w:hAnsi="Cambria Math"/>
          <w:color w:val="000000"/>
          <w:sz w:val="20"/>
          <w:szCs w:val="20"/>
        </w:rPr>
      </w:pPr>
      <w:proofErr w:type="spellStart"/>
      <w:r w:rsidRPr="00B22AD2">
        <w:rPr>
          <w:rFonts w:ascii="Cambria Math" w:hAnsi="Cambria Math"/>
          <w:color w:val="000000"/>
          <w:sz w:val="20"/>
          <w:szCs w:val="20"/>
        </w:rPr>
        <w:t>Možná</w:t>
      </w:r>
      <w:proofErr w:type="spellEnd"/>
      <w:r w:rsidRPr="00B22AD2">
        <w:rPr>
          <w:rFonts w:ascii="Cambria Math" w:hAnsi="Cambria Math"/>
          <w:color w:val="000000"/>
          <w:sz w:val="20"/>
          <w:szCs w:val="20"/>
        </w:rPr>
        <w:t xml:space="preserve"> </w:t>
      </w:r>
      <w:proofErr w:type="spellStart"/>
      <w:r w:rsidRPr="00B22AD2">
        <w:rPr>
          <w:rFonts w:ascii="Cambria Math" w:hAnsi="Cambria Math"/>
          <w:color w:val="000000"/>
          <w:sz w:val="20"/>
          <w:szCs w:val="20"/>
        </w:rPr>
        <w:t>rozšíření</w:t>
      </w:r>
      <w:proofErr w:type="spellEnd"/>
    </w:p>
    <w:p w14:paraId="141B7F27" w14:textId="77777777" w:rsidR="00B22AD2" w:rsidRPr="00B22AD2" w:rsidRDefault="00B22AD2" w:rsidP="00B22AD2">
      <w:pPr>
        <w:pStyle w:val="Normlnweb"/>
        <w:numPr>
          <w:ilvl w:val="0"/>
          <w:numId w:val="18"/>
        </w:numPr>
        <w:spacing w:before="0" w:beforeAutospacing="0" w:after="0" w:afterAutospacing="0"/>
        <w:rPr>
          <w:rFonts w:ascii="Cambria Math" w:hAnsi="Cambria Math"/>
          <w:color w:val="000000"/>
          <w:sz w:val="20"/>
          <w:szCs w:val="20"/>
        </w:rPr>
      </w:pPr>
      <w:r w:rsidRPr="00B22AD2">
        <w:rPr>
          <w:rFonts w:ascii="Cambria Math" w:hAnsi="Cambria Math"/>
          <w:color w:val="000000"/>
          <w:sz w:val="20"/>
          <w:szCs w:val="20"/>
        </w:rPr>
        <w:t>Porovnání počasí v různých částech světa během týdne.</w:t>
      </w:r>
    </w:p>
    <w:p w14:paraId="7DE9C472" w14:textId="77777777" w:rsidR="00B22AD2" w:rsidRPr="00B22AD2" w:rsidRDefault="00B22AD2" w:rsidP="00B22AD2">
      <w:pPr>
        <w:pStyle w:val="Normlnweb"/>
        <w:numPr>
          <w:ilvl w:val="0"/>
          <w:numId w:val="18"/>
        </w:numPr>
        <w:spacing w:before="0" w:beforeAutospacing="0" w:after="0" w:afterAutospacing="0"/>
        <w:rPr>
          <w:rFonts w:ascii="Cambria Math" w:hAnsi="Cambria Math"/>
          <w:color w:val="000000"/>
          <w:sz w:val="20"/>
          <w:szCs w:val="20"/>
        </w:rPr>
      </w:pPr>
      <w:r w:rsidRPr="00B22AD2">
        <w:rPr>
          <w:rFonts w:ascii="Cambria Math" w:hAnsi="Cambria Math"/>
          <w:color w:val="000000"/>
          <w:sz w:val="20"/>
          <w:szCs w:val="20"/>
        </w:rPr>
        <w:t>Vytvoření digitální prezentace nebo plakátu o „mém místě“.</w:t>
      </w:r>
    </w:p>
    <w:p w14:paraId="0C223BFC" w14:textId="77777777" w:rsidR="00B22AD2" w:rsidRPr="00B22AD2" w:rsidRDefault="00B22AD2" w:rsidP="00B22AD2">
      <w:pPr>
        <w:pStyle w:val="Normlnweb"/>
        <w:numPr>
          <w:ilvl w:val="0"/>
          <w:numId w:val="18"/>
        </w:numPr>
        <w:spacing w:before="0" w:beforeAutospacing="0" w:after="0" w:afterAutospacing="0"/>
        <w:rPr>
          <w:rFonts w:ascii="Cambria Math" w:hAnsi="Cambria Math"/>
          <w:color w:val="000000"/>
          <w:sz w:val="20"/>
          <w:szCs w:val="20"/>
        </w:rPr>
      </w:pPr>
      <w:r w:rsidRPr="00B22AD2">
        <w:rPr>
          <w:rFonts w:ascii="Cambria Math" w:hAnsi="Cambria Math"/>
          <w:color w:val="000000"/>
          <w:sz w:val="20"/>
          <w:szCs w:val="20"/>
        </w:rPr>
        <w:t>Propojení s fyzikou: měření teploty a tlaku pomocí školních senzorů.</w:t>
      </w:r>
    </w:p>
    <w:p w14:paraId="1863DBAF" w14:textId="77777777" w:rsidR="00B22AD2" w:rsidRPr="00B22AD2" w:rsidRDefault="00B22AD2" w:rsidP="00B22AD2">
      <w:pPr>
        <w:pStyle w:val="Normlnweb"/>
        <w:numPr>
          <w:ilvl w:val="0"/>
          <w:numId w:val="18"/>
        </w:numPr>
        <w:spacing w:before="0" w:beforeAutospacing="0" w:after="0" w:afterAutospacing="0"/>
        <w:rPr>
          <w:rFonts w:ascii="Cambria Math" w:hAnsi="Cambria Math"/>
          <w:color w:val="000000"/>
          <w:sz w:val="20"/>
          <w:szCs w:val="20"/>
        </w:rPr>
      </w:pPr>
      <w:r w:rsidRPr="00B22AD2">
        <w:rPr>
          <w:rFonts w:ascii="Cambria Math" w:hAnsi="Cambria Math"/>
          <w:color w:val="000000"/>
          <w:sz w:val="20"/>
          <w:szCs w:val="20"/>
        </w:rPr>
        <w:t>Zapojení do projektu – sledování počasí školy po dobu jednoho měsíce.</w:t>
      </w:r>
    </w:p>
    <w:p w14:paraId="3FA7D843" w14:textId="77777777" w:rsidR="00B22AD2" w:rsidRPr="00B22AD2" w:rsidRDefault="00B22AD2">
      <w:pPr>
        <w:rPr>
          <w:rFonts w:ascii="Cambria Math" w:eastAsiaTheme="majorEastAsia" w:hAnsi="Cambria Math" w:cstheme="majorBidi"/>
          <w:b/>
          <w:bCs/>
          <w:color w:val="365F91" w:themeColor="accent1" w:themeShade="BF"/>
          <w:sz w:val="28"/>
          <w:szCs w:val="28"/>
        </w:rPr>
      </w:pPr>
      <w:r w:rsidRPr="00B22AD2">
        <w:rPr>
          <w:rFonts w:ascii="Cambria Math" w:hAnsi="Cambria Math"/>
        </w:rPr>
        <w:br w:type="page"/>
      </w:r>
    </w:p>
    <w:p w14:paraId="5A6FFFB8" w14:textId="3A53E5E8" w:rsidR="005A4431" w:rsidRPr="00B22AD2" w:rsidRDefault="00F27B9E" w:rsidP="00011A5A">
      <w:pPr>
        <w:pStyle w:val="Nadpis1"/>
        <w:shd w:val="clear" w:color="auto" w:fill="D9D9D9" w:themeFill="background1" w:themeFillShade="D9"/>
        <w:spacing w:before="0"/>
        <w:jc w:val="center"/>
        <w:rPr>
          <w:rFonts w:ascii="Cambria Math" w:hAnsi="Cambria Math"/>
        </w:rPr>
      </w:pPr>
      <w:proofErr w:type="spellStart"/>
      <w:r w:rsidRPr="00B22AD2">
        <w:rPr>
          <w:rFonts w:ascii="Cambria Math" w:hAnsi="Cambria Math"/>
        </w:rPr>
        <w:lastRenderedPageBreak/>
        <w:t>Pracovní</w:t>
      </w:r>
      <w:proofErr w:type="spellEnd"/>
      <w:r w:rsidRPr="00B22AD2">
        <w:rPr>
          <w:rFonts w:ascii="Cambria Math" w:hAnsi="Cambria Math"/>
        </w:rPr>
        <w:t xml:space="preserve"> list – </w:t>
      </w:r>
      <w:proofErr w:type="spellStart"/>
      <w:r w:rsidRPr="00B22AD2">
        <w:rPr>
          <w:rFonts w:ascii="Cambria Math" w:hAnsi="Cambria Math"/>
        </w:rPr>
        <w:t>Pozorujeme</w:t>
      </w:r>
      <w:proofErr w:type="spellEnd"/>
      <w:r w:rsidRPr="00B22AD2">
        <w:rPr>
          <w:rFonts w:ascii="Cambria Math" w:hAnsi="Cambria Math"/>
        </w:rPr>
        <w:t xml:space="preserve"> počasí s Ventusky</w:t>
      </w:r>
    </w:p>
    <w:p w14:paraId="15B215E8" w14:textId="33107C25" w:rsidR="005A4431" w:rsidRPr="00B22AD2" w:rsidRDefault="00F27B9E" w:rsidP="00011A5A">
      <w:pPr>
        <w:jc w:val="both"/>
        <w:rPr>
          <w:rFonts w:ascii="Cambria Math" w:hAnsi="Cambria Math"/>
          <w:i/>
          <w:iCs/>
        </w:rPr>
      </w:pPr>
      <w:r w:rsidRPr="00B22AD2">
        <w:rPr>
          <w:rFonts w:ascii="Cambria Math" w:hAnsi="Cambria Math"/>
          <w:i/>
          <w:iCs/>
        </w:rPr>
        <w:t xml:space="preserve">V </w:t>
      </w:r>
      <w:proofErr w:type="spellStart"/>
      <w:r w:rsidRPr="00B22AD2">
        <w:rPr>
          <w:rFonts w:ascii="Cambria Math" w:hAnsi="Cambria Math"/>
          <w:i/>
          <w:iCs/>
        </w:rPr>
        <w:t>tomto</w:t>
      </w:r>
      <w:proofErr w:type="spellEnd"/>
      <w:r w:rsidRPr="00B22AD2">
        <w:rPr>
          <w:rFonts w:ascii="Cambria Math" w:hAnsi="Cambria Math"/>
          <w:i/>
          <w:iCs/>
        </w:rPr>
        <w:t xml:space="preserve"> </w:t>
      </w:r>
      <w:proofErr w:type="spellStart"/>
      <w:r w:rsidRPr="00B22AD2">
        <w:rPr>
          <w:rFonts w:ascii="Cambria Math" w:hAnsi="Cambria Math"/>
          <w:i/>
          <w:iCs/>
        </w:rPr>
        <w:t>pracovním</w:t>
      </w:r>
      <w:proofErr w:type="spellEnd"/>
      <w:r w:rsidRPr="00B22AD2">
        <w:rPr>
          <w:rFonts w:ascii="Cambria Math" w:hAnsi="Cambria Math"/>
          <w:i/>
          <w:iCs/>
        </w:rPr>
        <w:t xml:space="preserve"> </w:t>
      </w:r>
      <w:proofErr w:type="spellStart"/>
      <w:r w:rsidRPr="00B22AD2">
        <w:rPr>
          <w:rFonts w:ascii="Cambria Math" w:hAnsi="Cambria Math"/>
          <w:i/>
          <w:iCs/>
        </w:rPr>
        <w:t>listu</w:t>
      </w:r>
      <w:proofErr w:type="spellEnd"/>
      <w:r w:rsidRPr="00B22AD2">
        <w:rPr>
          <w:rFonts w:ascii="Cambria Math" w:hAnsi="Cambria Math"/>
          <w:i/>
          <w:iCs/>
        </w:rPr>
        <w:t xml:space="preserve"> </w:t>
      </w:r>
      <w:proofErr w:type="spellStart"/>
      <w:r w:rsidRPr="00B22AD2">
        <w:rPr>
          <w:rFonts w:ascii="Cambria Math" w:hAnsi="Cambria Math"/>
          <w:i/>
          <w:iCs/>
        </w:rPr>
        <w:t>budeš</w:t>
      </w:r>
      <w:proofErr w:type="spellEnd"/>
      <w:r w:rsidRPr="00B22AD2">
        <w:rPr>
          <w:rFonts w:ascii="Cambria Math" w:hAnsi="Cambria Math"/>
          <w:i/>
          <w:iCs/>
        </w:rPr>
        <w:t xml:space="preserve"> </w:t>
      </w:r>
      <w:proofErr w:type="spellStart"/>
      <w:r w:rsidRPr="00B22AD2">
        <w:rPr>
          <w:rFonts w:ascii="Cambria Math" w:hAnsi="Cambria Math"/>
          <w:i/>
          <w:iCs/>
        </w:rPr>
        <w:t>zkoumat</w:t>
      </w:r>
      <w:proofErr w:type="spellEnd"/>
      <w:r w:rsidRPr="00B22AD2">
        <w:rPr>
          <w:rFonts w:ascii="Cambria Math" w:hAnsi="Cambria Math"/>
          <w:i/>
          <w:iCs/>
        </w:rPr>
        <w:t xml:space="preserve"> </w:t>
      </w:r>
      <w:proofErr w:type="spellStart"/>
      <w:r w:rsidRPr="00B22AD2">
        <w:rPr>
          <w:rFonts w:ascii="Cambria Math" w:hAnsi="Cambria Math"/>
          <w:i/>
          <w:iCs/>
        </w:rPr>
        <w:t>počasí</w:t>
      </w:r>
      <w:proofErr w:type="spellEnd"/>
      <w:r w:rsidRPr="00B22AD2">
        <w:rPr>
          <w:rFonts w:ascii="Cambria Math" w:hAnsi="Cambria Math"/>
          <w:i/>
          <w:iCs/>
        </w:rPr>
        <w:t xml:space="preserve"> </w:t>
      </w:r>
      <w:proofErr w:type="spellStart"/>
      <w:r w:rsidRPr="00B22AD2">
        <w:rPr>
          <w:rFonts w:ascii="Cambria Math" w:hAnsi="Cambria Math"/>
          <w:i/>
          <w:iCs/>
        </w:rPr>
        <w:t>pomocí</w:t>
      </w:r>
      <w:proofErr w:type="spellEnd"/>
      <w:r w:rsidRPr="00B22AD2">
        <w:rPr>
          <w:rFonts w:ascii="Cambria Math" w:hAnsi="Cambria Math"/>
          <w:i/>
          <w:iCs/>
        </w:rPr>
        <w:t xml:space="preserve"> online </w:t>
      </w:r>
      <w:proofErr w:type="spellStart"/>
      <w:r w:rsidRPr="00B22AD2">
        <w:rPr>
          <w:rFonts w:ascii="Cambria Math" w:hAnsi="Cambria Math"/>
          <w:i/>
          <w:iCs/>
        </w:rPr>
        <w:t>aplikace</w:t>
      </w:r>
      <w:proofErr w:type="spellEnd"/>
      <w:r w:rsidRPr="00B22AD2">
        <w:rPr>
          <w:rFonts w:ascii="Cambria Math" w:hAnsi="Cambria Math"/>
          <w:i/>
          <w:iCs/>
        </w:rPr>
        <w:t xml:space="preserve"> </w:t>
      </w:r>
      <w:proofErr w:type="spellStart"/>
      <w:r w:rsidRPr="00B22AD2">
        <w:rPr>
          <w:rFonts w:ascii="Cambria Math" w:hAnsi="Cambria Math"/>
          <w:i/>
          <w:iCs/>
        </w:rPr>
        <w:t>Ventusky</w:t>
      </w:r>
      <w:proofErr w:type="spellEnd"/>
      <w:r w:rsidRPr="00B22AD2">
        <w:rPr>
          <w:rFonts w:ascii="Cambria Math" w:hAnsi="Cambria Math"/>
          <w:i/>
          <w:iCs/>
        </w:rPr>
        <w:t xml:space="preserve"> (https://www.ventusky.com/) </w:t>
      </w:r>
      <w:r w:rsidR="00011A5A" w:rsidRPr="00B22AD2">
        <w:rPr>
          <w:rFonts w:ascii="Cambria Math" w:hAnsi="Cambria Math"/>
          <w:i/>
          <w:iCs/>
        </w:rPr>
        <w:br/>
      </w:r>
      <w:r w:rsidRPr="00B22AD2">
        <w:rPr>
          <w:rFonts w:ascii="Cambria Math" w:hAnsi="Cambria Math"/>
          <w:i/>
          <w:iCs/>
        </w:rPr>
        <w:t xml:space="preserve">a Google Earth. Vybereš si libovolné místo na Zemi, zjistíš aktuální meteorologické </w:t>
      </w:r>
      <w:proofErr w:type="spellStart"/>
      <w:r w:rsidRPr="00B22AD2">
        <w:rPr>
          <w:rFonts w:ascii="Cambria Math" w:hAnsi="Cambria Math"/>
          <w:i/>
          <w:iCs/>
        </w:rPr>
        <w:t>údaje</w:t>
      </w:r>
      <w:proofErr w:type="spellEnd"/>
      <w:r w:rsidRPr="00B22AD2">
        <w:rPr>
          <w:rFonts w:ascii="Cambria Math" w:hAnsi="Cambria Math"/>
          <w:i/>
          <w:iCs/>
        </w:rPr>
        <w:t xml:space="preserve"> a </w:t>
      </w:r>
      <w:proofErr w:type="spellStart"/>
      <w:r w:rsidRPr="00B22AD2">
        <w:rPr>
          <w:rFonts w:ascii="Cambria Math" w:hAnsi="Cambria Math"/>
          <w:i/>
          <w:iCs/>
        </w:rPr>
        <w:t>vytvoříš</w:t>
      </w:r>
      <w:proofErr w:type="spellEnd"/>
      <w:r w:rsidRPr="00B22AD2">
        <w:rPr>
          <w:rFonts w:ascii="Cambria Math" w:hAnsi="Cambria Math"/>
          <w:i/>
          <w:iCs/>
        </w:rPr>
        <w:t xml:space="preserve"> </w:t>
      </w:r>
      <w:proofErr w:type="spellStart"/>
      <w:r w:rsidRPr="00B22AD2">
        <w:rPr>
          <w:rFonts w:ascii="Cambria Math" w:hAnsi="Cambria Math"/>
          <w:i/>
          <w:iCs/>
        </w:rPr>
        <w:t>mapu</w:t>
      </w:r>
      <w:proofErr w:type="spellEnd"/>
      <w:r w:rsidRPr="00B22AD2">
        <w:rPr>
          <w:rFonts w:ascii="Cambria Math" w:hAnsi="Cambria Math"/>
          <w:i/>
          <w:iCs/>
        </w:rPr>
        <w:t xml:space="preserve"> s QR </w:t>
      </w:r>
      <w:proofErr w:type="spellStart"/>
      <w:r w:rsidRPr="00B22AD2">
        <w:rPr>
          <w:rFonts w:ascii="Cambria Math" w:hAnsi="Cambria Math"/>
          <w:i/>
          <w:iCs/>
        </w:rPr>
        <w:t>kódem</w:t>
      </w:r>
      <w:proofErr w:type="spellEnd"/>
      <w:r w:rsidRPr="00B22AD2">
        <w:rPr>
          <w:rFonts w:ascii="Cambria Math" w:hAnsi="Cambria Math"/>
          <w:i/>
          <w:iCs/>
        </w:rPr>
        <w:t xml:space="preserve"> k </w:t>
      </w:r>
      <w:proofErr w:type="spellStart"/>
      <w:r w:rsidRPr="00B22AD2">
        <w:rPr>
          <w:rFonts w:ascii="Cambria Math" w:hAnsi="Cambria Math"/>
          <w:i/>
          <w:iCs/>
        </w:rPr>
        <w:t>tomuto</w:t>
      </w:r>
      <w:proofErr w:type="spellEnd"/>
      <w:r w:rsidRPr="00B22AD2">
        <w:rPr>
          <w:rFonts w:ascii="Cambria Math" w:hAnsi="Cambria Math"/>
          <w:i/>
          <w:iCs/>
        </w:rPr>
        <w:t xml:space="preserve"> </w:t>
      </w:r>
      <w:proofErr w:type="spellStart"/>
      <w:r w:rsidRPr="00B22AD2">
        <w:rPr>
          <w:rFonts w:ascii="Cambria Math" w:hAnsi="Cambria Math"/>
          <w:i/>
          <w:iCs/>
        </w:rPr>
        <w:t>místu</w:t>
      </w:r>
      <w:proofErr w:type="spellEnd"/>
      <w:r w:rsidRPr="00B22AD2">
        <w:rPr>
          <w:rFonts w:ascii="Cambria Math" w:hAnsi="Cambria Math"/>
          <w:i/>
          <w:iCs/>
        </w:rPr>
        <w:t>.</w:t>
      </w:r>
    </w:p>
    <w:p w14:paraId="6BFF1382" w14:textId="77777777" w:rsidR="005A4431" w:rsidRPr="00B22AD2" w:rsidRDefault="00F27B9E" w:rsidP="00011A5A">
      <w:pPr>
        <w:pStyle w:val="Nadpis2"/>
        <w:jc w:val="both"/>
        <w:rPr>
          <w:rFonts w:ascii="Cambria Math" w:hAnsi="Cambria Math"/>
        </w:rPr>
      </w:pPr>
      <w:r w:rsidRPr="00B22AD2">
        <w:rPr>
          <w:rFonts w:ascii="Cambria Math" w:hAnsi="Cambria Math"/>
        </w:rPr>
        <w:t>1. Vyber si místo</w:t>
      </w:r>
    </w:p>
    <w:p w14:paraId="339C6534" w14:textId="1A7759FB" w:rsidR="005A4431" w:rsidRPr="00B22AD2" w:rsidRDefault="00F27B9E" w:rsidP="00011A5A">
      <w:pPr>
        <w:jc w:val="both"/>
        <w:rPr>
          <w:rFonts w:ascii="Cambria Math" w:hAnsi="Cambria Math"/>
        </w:rPr>
      </w:pPr>
      <w:r w:rsidRPr="00B22AD2">
        <w:rPr>
          <w:rFonts w:ascii="Cambria Math" w:hAnsi="Cambria Math"/>
        </w:rPr>
        <w:t xml:space="preserve">Najdi na mapě Ventusky libovolné místo, které tě zajímá (např. město, horu, ostrov, poušť apod.). </w:t>
      </w:r>
      <w:proofErr w:type="spellStart"/>
      <w:r w:rsidRPr="00B22AD2">
        <w:rPr>
          <w:rFonts w:ascii="Cambria Math" w:hAnsi="Cambria Math"/>
        </w:rPr>
        <w:t>Zapiš</w:t>
      </w:r>
      <w:proofErr w:type="spellEnd"/>
      <w:r w:rsidRPr="00B22AD2">
        <w:rPr>
          <w:rFonts w:ascii="Cambria Math" w:hAnsi="Cambria Math"/>
        </w:rPr>
        <w:t xml:space="preserve"> </w:t>
      </w:r>
      <w:proofErr w:type="spellStart"/>
      <w:r w:rsidRPr="00B22AD2">
        <w:rPr>
          <w:rFonts w:ascii="Cambria Math" w:hAnsi="Cambria Math"/>
        </w:rPr>
        <w:t>jeho</w:t>
      </w:r>
      <w:proofErr w:type="spellEnd"/>
      <w:r w:rsidRPr="00B22AD2">
        <w:rPr>
          <w:rFonts w:ascii="Cambria Math" w:hAnsi="Cambria Math"/>
        </w:rPr>
        <w:t xml:space="preserve"> </w:t>
      </w:r>
      <w:proofErr w:type="spellStart"/>
      <w:r w:rsidRPr="00B22AD2">
        <w:rPr>
          <w:rFonts w:ascii="Cambria Math" w:hAnsi="Cambria Math"/>
        </w:rPr>
        <w:t>název</w:t>
      </w:r>
      <w:proofErr w:type="spellEnd"/>
      <w:r w:rsidRPr="00B22AD2">
        <w:rPr>
          <w:rFonts w:ascii="Cambria Math" w:hAnsi="Cambria Math"/>
        </w:rPr>
        <w:t xml:space="preserve"> </w:t>
      </w:r>
      <w:r w:rsidR="00011A5A" w:rsidRPr="00B22AD2">
        <w:rPr>
          <w:rFonts w:ascii="Cambria Math" w:hAnsi="Cambria Math"/>
        </w:rPr>
        <w:br/>
      </w:r>
      <w:r w:rsidRPr="00B22AD2">
        <w:rPr>
          <w:rFonts w:ascii="Cambria Math" w:hAnsi="Cambria Math"/>
        </w:rPr>
        <w:t xml:space="preserve">a </w:t>
      </w:r>
      <w:proofErr w:type="spellStart"/>
      <w:r w:rsidRPr="00B22AD2">
        <w:rPr>
          <w:rFonts w:ascii="Cambria Math" w:hAnsi="Cambria Math"/>
        </w:rPr>
        <w:t>souřadnice</w:t>
      </w:r>
      <w:proofErr w:type="spellEnd"/>
      <w:r w:rsidRPr="00B22AD2">
        <w:rPr>
          <w:rFonts w:ascii="Cambria Math" w:hAnsi="Cambria Math"/>
        </w:rPr>
        <w:t>.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903"/>
        <w:gridCol w:w="5737"/>
      </w:tblGrid>
      <w:tr w:rsidR="005A4431" w:rsidRPr="00B22AD2" w14:paraId="47D2AF40" w14:textId="77777777" w:rsidTr="00011A5A">
        <w:trPr>
          <w:trHeight w:val="454"/>
          <w:jc w:val="center"/>
        </w:trPr>
        <w:tc>
          <w:tcPr>
            <w:tcW w:w="2903" w:type="dxa"/>
            <w:vAlign w:val="center"/>
          </w:tcPr>
          <w:p w14:paraId="11E342DA" w14:textId="77777777" w:rsidR="005A4431" w:rsidRPr="00B22AD2" w:rsidRDefault="00F27B9E" w:rsidP="00011A5A">
            <w:pPr>
              <w:jc w:val="both"/>
              <w:rPr>
                <w:rFonts w:ascii="Cambria Math" w:hAnsi="Cambria Math"/>
              </w:rPr>
            </w:pPr>
            <w:proofErr w:type="spellStart"/>
            <w:r w:rsidRPr="00B22AD2">
              <w:rPr>
                <w:rFonts w:ascii="Cambria Math" w:hAnsi="Cambria Math"/>
              </w:rPr>
              <w:t>Název</w:t>
            </w:r>
            <w:proofErr w:type="spellEnd"/>
            <w:r w:rsidRPr="00B22AD2">
              <w:rPr>
                <w:rFonts w:ascii="Cambria Math" w:hAnsi="Cambria Math"/>
              </w:rPr>
              <w:t xml:space="preserve"> </w:t>
            </w:r>
            <w:proofErr w:type="spellStart"/>
            <w:r w:rsidRPr="00B22AD2">
              <w:rPr>
                <w:rFonts w:ascii="Cambria Math" w:hAnsi="Cambria Math"/>
              </w:rPr>
              <w:t>místa</w:t>
            </w:r>
            <w:proofErr w:type="spellEnd"/>
            <w:r w:rsidRPr="00B22AD2">
              <w:rPr>
                <w:rFonts w:ascii="Cambria Math" w:hAnsi="Cambria Math"/>
              </w:rPr>
              <w:t>:</w:t>
            </w:r>
          </w:p>
        </w:tc>
        <w:tc>
          <w:tcPr>
            <w:tcW w:w="5737" w:type="dxa"/>
            <w:vAlign w:val="center"/>
          </w:tcPr>
          <w:p w14:paraId="56885932" w14:textId="77777777" w:rsidR="005A4431" w:rsidRPr="00B22AD2" w:rsidRDefault="005A4431" w:rsidP="00011A5A">
            <w:pPr>
              <w:jc w:val="both"/>
              <w:rPr>
                <w:rFonts w:ascii="Cambria Math" w:hAnsi="Cambria Math"/>
              </w:rPr>
            </w:pPr>
          </w:p>
        </w:tc>
      </w:tr>
      <w:tr w:rsidR="005A4431" w:rsidRPr="00B22AD2" w14:paraId="5B37CAC7" w14:textId="77777777" w:rsidTr="00011A5A">
        <w:trPr>
          <w:trHeight w:val="454"/>
          <w:jc w:val="center"/>
        </w:trPr>
        <w:tc>
          <w:tcPr>
            <w:tcW w:w="2903" w:type="dxa"/>
            <w:vAlign w:val="center"/>
          </w:tcPr>
          <w:p w14:paraId="789A0D27" w14:textId="77777777" w:rsidR="005A4431" w:rsidRPr="00B22AD2" w:rsidRDefault="00F27B9E" w:rsidP="00011A5A">
            <w:pPr>
              <w:jc w:val="both"/>
              <w:rPr>
                <w:rFonts w:ascii="Cambria Math" w:hAnsi="Cambria Math"/>
              </w:rPr>
            </w:pPr>
            <w:r w:rsidRPr="00B22AD2">
              <w:rPr>
                <w:rFonts w:ascii="Cambria Math" w:hAnsi="Cambria Math"/>
              </w:rPr>
              <w:t>Zeměpisné souřadnice:</w:t>
            </w:r>
          </w:p>
        </w:tc>
        <w:tc>
          <w:tcPr>
            <w:tcW w:w="5737" w:type="dxa"/>
            <w:vAlign w:val="center"/>
          </w:tcPr>
          <w:p w14:paraId="48F78861" w14:textId="77777777" w:rsidR="005A4431" w:rsidRPr="00B22AD2" w:rsidRDefault="005A4431" w:rsidP="00011A5A">
            <w:pPr>
              <w:jc w:val="both"/>
              <w:rPr>
                <w:rFonts w:ascii="Cambria Math" w:hAnsi="Cambria Math"/>
              </w:rPr>
            </w:pPr>
          </w:p>
        </w:tc>
      </w:tr>
    </w:tbl>
    <w:p w14:paraId="066B1075" w14:textId="77777777" w:rsidR="005A4431" w:rsidRPr="00B22AD2" w:rsidRDefault="00F27B9E" w:rsidP="00011A5A">
      <w:pPr>
        <w:pStyle w:val="Nadpis2"/>
        <w:jc w:val="both"/>
        <w:rPr>
          <w:rFonts w:ascii="Cambria Math" w:hAnsi="Cambria Math"/>
        </w:rPr>
      </w:pPr>
      <w:r w:rsidRPr="00B22AD2">
        <w:rPr>
          <w:rFonts w:ascii="Cambria Math" w:hAnsi="Cambria Math"/>
        </w:rPr>
        <w:t>2. Zjisti údaje o počasí z Ventusky</w:t>
      </w:r>
    </w:p>
    <w:p w14:paraId="54631C03" w14:textId="77777777" w:rsidR="005A4431" w:rsidRPr="00B22AD2" w:rsidRDefault="00F27B9E" w:rsidP="00011A5A">
      <w:pPr>
        <w:jc w:val="both"/>
        <w:rPr>
          <w:rFonts w:ascii="Cambria Math" w:hAnsi="Cambria Math"/>
        </w:rPr>
      </w:pPr>
      <w:r w:rsidRPr="00B22AD2">
        <w:rPr>
          <w:rFonts w:ascii="Cambria Math" w:hAnsi="Cambria Math"/>
        </w:rPr>
        <w:t>Vyplň následující tabulku podle aktuálního zobrazení na Ventusky.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903"/>
        <w:gridCol w:w="5737"/>
      </w:tblGrid>
      <w:tr w:rsidR="005A4431" w:rsidRPr="00B22AD2" w14:paraId="43249AF8" w14:textId="77777777" w:rsidTr="00011A5A">
        <w:trPr>
          <w:trHeight w:val="397"/>
          <w:jc w:val="center"/>
        </w:trPr>
        <w:tc>
          <w:tcPr>
            <w:tcW w:w="2903" w:type="dxa"/>
            <w:vAlign w:val="center"/>
          </w:tcPr>
          <w:p w14:paraId="7936922D" w14:textId="77777777" w:rsidR="005A4431" w:rsidRPr="00B22AD2" w:rsidRDefault="00F27B9E" w:rsidP="00011A5A">
            <w:pPr>
              <w:jc w:val="both"/>
              <w:rPr>
                <w:rFonts w:ascii="Cambria Math" w:hAnsi="Cambria Math"/>
              </w:rPr>
            </w:pPr>
            <w:proofErr w:type="spellStart"/>
            <w:r w:rsidRPr="00B22AD2">
              <w:rPr>
                <w:rFonts w:ascii="Cambria Math" w:hAnsi="Cambria Math"/>
              </w:rPr>
              <w:t>Teplota</w:t>
            </w:r>
            <w:proofErr w:type="spellEnd"/>
            <w:r w:rsidRPr="00B22AD2">
              <w:rPr>
                <w:rFonts w:ascii="Cambria Math" w:hAnsi="Cambria Math"/>
              </w:rPr>
              <w:t xml:space="preserve"> (°C)</w:t>
            </w:r>
          </w:p>
        </w:tc>
        <w:tc>
          <w:tcPr>
            <w:tcW w:w="5737" w:type="dxa"/>
          </w:tcPr>
          <w:p w14:paraId="3D92C88D" w14:textId="77777777" w:rsidR="005A4431" w:rsidRPr="00B22AD2" w:rsidRDefault="005A4431" w:rsidP="00011A5A">
            <w:pPr>
              <w:jc w:val="both"/>
              <w:rPr>
                <w:rFonts w:ascii="Cambria Math" w:hAnsi="Cambria Math"/>
              </w:rPr>
            </w:pPr>
          </w:p>
        </w:tc>
      </w:tr>
      <w:tr w:rsidR="005A4431" w:rsidRPr="00B22AD2" w14:paraId="07471518" w14:textId="77777777" w:rsidTr="00011A5A">
        <w:trPr>
          <w:trHeight w:val="397"/>
          <w:jc w:val="center"/>
        </w:trPr>
        <w:tc>
          <w:tcPr>
            <w:tcW w:w="2903" w:type="dxa"/>
            <w:vAlign w:val="center"/>
          </w:tcPr>
          <w:p w14:paraId="6E59FC73" w14:textId="77777777" w:rsidR="005A4431" w:rsidRPr="00B22AD2" w:rsidRDefault="00F27B9E" w:rsidP="00011A5A">
            <w:pPr>
              <w:jc w:val="both"/>
              <w:rPr>
                <w:rFonts w:ascii="Cambria Math" w:hAnsi="Cambria Math"/>
              </w:rPr>
            </w:pPr>
            <w:r w:rsidRPr="00B22AD2">
              <w:rPr>
                <w:rFonts w:ascii="Cambria Math" w:hAnsi="Cambria Math"/>
              </w:rPr>
              <w:t>Pocitová teplota (°C)</w:t>
            </w:r>
          </w:p>
        </w:tc>
        <w:tc>
          <w:tcPr>
            <w:tcW w:w="5737" w:type="dxa"/>
          </w:tcPr>
          <w:p w14:paraId="0D36B840" w14:textId="77777777" w:rsidR="005A4431" w:rsidRPr="00B22AD2" w:rsidRDefault="005A4431" w:rsidP="00011A5A">
            <w:pPr>
              <w:jc w:val="both"/>
              <w:rPr>
                <w:rFonts w:ascii="Cambria Math" w:hAnsi="Cambria Math"/>
              </w:rPr>
            </w:pPr>
          </w:p>
        </w:tc>
      </w:tr>
      <w:tr w:rsidR="005A4431" w:rsidRPr="00B22AD2" w14:paraId="0CBF3455" w14:textId="77777777" w:rsidTr="00011A5A">
        <w:trPr>
          <w:trHeight w:val="397"/>
          <w:jc w:val="center"/>
        </w:trPr>
        <w:tc>
          <w:tcPr>
            <w:tcW w:w="2903" w:type="dxa"/>
            <w:vAlign w:val="center"/>
          </w:tcPr>
          <w:p w14:paraId="4D00E2C7" w14:textId="77777777" w:rsidR="005A4431" w:rsidRPr="00B22AD2" w:rsidRDefault="00F27B9E" w:rsidP="00011A5A">
            <w:pPr>
              <w:jc w:val="both"/>
              <w:rPr>
                <w:rFonts w:ascii="Cambria Math" w:hAnsi="Cambria Math"/>
              </w:rPr>
            </w:pPr>
            <w:r w:rsidRPr="00B22AD2">
              <w:rPr>
                <w:rFonts w:ascii="Cambria Math" w:hAnsi="Cambria Math"/>
              </w:rPr>
              <w:t>Rychlost větru (m/s)</w:t>
            </w:r>
          </w:p>
        </w:tc>
        <w:tc>
          <w:tcPr>
            <w:tcW w:w="5737" w:type="dxa"/>
          </w:tcPr>
          <w:p w14:paraId="3608DAD0" w14:textId="77777777" w:rsidR="005A4431" w:rsidRPr="00B22AD2" w:rsidRDefault="005A4431" w:rsidP="00011A5A">
            <w:pPr>
              <w:jc w:val="both"/>
              <w:rPr>
                <w:rFonts w:ascii="Cambria Math" w:hAnsi="Cambria Math"/>
              </w:rPr>
            </w:pPr>
          </w:p>
        </w:tc>
      </w:tr>
      <w:tr w:rsidR="005A4431" w:rsidRPr="00B22AD2" w14:paraId="6FDDF04C" w14:textId="77777777" w:rsidTr="00011A5A">
        <w:trPr>
          <w:trHeight w:val="397"/>
          <w:jc w:val="center"/>
        </w:trPr>
        <w:tc>
          <w:tcPr>
            <w:tcW w:w="2903" w:type="dxa"/>
            <w:vAlign w:val="center"/>
          </w:tcPr>
          <w:p w14:paraId="1E476165" w14:textId="77777777" w:rsidR="005A4431" w:rsidRPr="00B22AD2" w:rsidRDefault="00F27B9E" w:rsidP="00011A5A">
            <w:pPr>
              <w:jc w:val="both"/>
              <w:rPr>
                <w:rFonts w:ascii="Cambria Math" w:hAnsi="Cambria Math"/>
              </w:rPr>
            </w:pPr>
            <w:r w:rsidRPr="00B22AD2">
              <w:rPr>
                <w:rFonts w:ascii="Cambria Math" w:hAnsi="Cambria Math"/>
              </w:rPr>
              <w:t>Tlak vzduchu (hPa)</w:t>
            </w:r>
          </w:p>
        </w:tc>
        <w:tc>
          <w:tcPr>
            <w:tcW w:w="5737" w:type="dxa"/>
          </w:tcPr>
          <w:p w14:paraId="3370223B" w14:textId="77777777" w:rsidR="005A4431" w:rsidRPr="00B22AD2" w:rsidRDefault="005A4431" w:rsidP="00011A5A">
            <w:pPr>
              <w:jc w:val="both"/>
              <w:rPr>
                <w:rFonts w:ascii="Cambria Math" w:hAnsi="Cambria Math"/>
              </w:rPr>
            </w:pPr>
          </w:p>
        </w:tc>
      </w:tr>
    </w:tbl>
    <w:p w14:paraId="30587CA9" w14:textId="77777777" w:rsidR="005A4431" w:rsidRPr="00B22AD2" w:rsidRDefault="00F27B9E" w:rsidP="00011A5A">
      <w:pPr>
        <w:pStyle w:val="Nadpis2"/>
        <w:jc w:val="both"/>
        <w:rPr>
          <w:rFonts w:ascii="Cambria Math" w:hAnsi="Cambria Math"/>
        </w:rPr>
      </w:pPr>
      <w:r w:rsidRPr="00B22AD2">
        <w:rPr>
          <w:rFonts w:ascii="Cambria Math" w:hAnsi="Cambria Math"/>
        </w:rPr>
        <w:t>3. Najdi místo v Google Earth</w:t>
      </w:r>
    </w:p>
    <w:p w14:paraId="4DB32C58" w14:textId="77777777" w:rsidR="005A4431" w:rsidRPr="00B22AD2" w:rsidRDefault="00F27B9E" w:rsidP="00011A5A">
      <w:pPr>
        <w:jc w:val="both"/>
        <w:rPr>
          <w:rFonts w:ascii="Cambria Math" w:hAnsi="Cambria Math"/>
        </w:rPr>
      </w:pPr>
      <w:r w:rsidRPr="00B22AD2">
        <w:rPr>
          <w:rFonts w:ascii="Cambria Math" w:hAnsi="Cambria Math"/>
        </w:rPr>
        <w:t xml:space="preserve">Otevři Google Earth (https://earth.google.com/) a najdi stejné místo. Udělej snímek obrazovky, na kterém bude vidět konkrétní část (např. chodník, ulice, okolí). </w:t>
      </w:r>
      <w:proofErr w:type="spellStart"/>
      <w:r w:rsidRPr="00B22AD2">
        <w:rPr>
          <w:rFonts w:ascii="Cambria Math" w:hAnsi="Cambria Math"/>
        </w:rPr>
        <w:t>Vlož</w:t>
      </w:r>
      <w:proofErr w:type="spellEnd"/>
      <w:r w:rsidRPr="00B22AD2">
        <w:rPr>
          <w:rFonts w:ascii="Cambria Math" w:hAnsi="Cambria Math"/>
        </w:rPr>
        <w:t xml:space="preserve"> ho </w:t>
      </w:r>
      <w:proofErr w:type="spellStart"/>
      <w:r w:rsidRPr="00B22AD2">
        <w:rPr>
          <w:rFonts w:ascii="Cambria Math" w:hAnsi="Cambria Math"/>
        </w:rPr>
        <w:t>sem</w:t>
      </w:r>
      <w:proofErr w:type="spellEnd"/>
      <w:r w:rsidRPr="00B22AD2">
        <w:rPr>
          <w:rFonts w:ascii="Cambria Math" w:hAnsi="Cambria Math"/>
        </w:rPr>
        <w:t>:</w:t>
      </w:r>
    </w:p>
    <w:p w14:paraId="416C0269" w14:textId="77777777" w:rsidR="00011A5A" w:rsidRPr="00B22AD2" w:rsidRDefault="00011A5A" w:rsidP="00011A5A">
      <w:pPr>
        <w:jc w:val="both"/>
        <w:rPr>
          <w:rFonts w:ascii="Cambria Math" w:hAnsi="Cambria Math"/>
        </w:rPr>
      </w:pPr>
    </w:p>
    <w:p w14:paraId="4A0BDE76" w14:textId="77777777" w:rsidR="00011A5A" w:rsidRPr="00B22AD2" w:rsidRDefault="00011A5A" w:rsidP="00011A5A">
      <w:pPr>
        <w:jc w:val="both"/>
        <w:rPr>
          <w:rFonts w:ascii="Cambria Math" w:hAnsi="Cambria Math"/>
        </w:rPr>
      </w:pPr>
    </w:p>
    <w:p w14:paraId="5929401D" w14:textId="77777777" w:rsidR="00011A5A" w:rsidRPr="00B22AD2" w:rsidRDefault="00011A5A" w:rsidP="00011A5A">
      <w:pPr>
        <w:jc w:val="both"/>
        <w:rPr>
          <w:rFonts w:ascii="Cambria Math" w:hAnsi="Cambria Math"/>
        </w:rPr>
      </w:pPr>
    </w:p>
    <w:p w14:paraId="37F8AA0B" w14:textId="77777777" w:rsidR="00011A5A" w:rsidRPr="00B22AD2" w:rsidRDefault="00011A5A" w:rsidP="00011A5A">
      <w:pPr>
        <w:jc w:val="both"/>
        <w:rPr>
          <w:rFonts w:ascii="Cambria Math" w:hAnsi="Cambria Math"/>
        </w:rPr>
      </w:pPr>
    </w:p>
    <w:p w14:paraId="7072A9CC" w14:textId="77777777" w:rsidR="00011A5A" w:rsidRPr="00B22AD2" w:rsidRDefault="00011A5A" w:rsidP="00011A5A">
      <w:pPr>
        <w:jc w:val="both"/>
        <w:rPr>
          <w:rFonts w:ascii="Cambria Math" w:hAnsi="Cambria Math"/>
        </w:rPr>
      </w:pPr>
    </w:p>
    <w:p w14:paraId="0852C8A6" w14:textId="77777777" w:rsidR="00011A5A" w:rsidRPr="00B22AD2" w:rsidRDefault="00011A5A" w:rsidP="00011A5A">
      <w:pPr>
        <w:jc w:val="both"/>
        <w:rPr>
          <w:rFonts w:ascii="Cambria Math" w:hAnsi="Cambria Math"/>
        </w:rPr>
      </w:pPr>
    </w:p>
    <w:p w14:paraId="7142A3C9" w14:textId="77777777" w:rsidR="005A4431" w:rsidRPr="00B22AD2" w:rsidRDefault="00F27B9E" w:rsidP="00011A5A">
      <w:pPr>
        <w:pStyle w:val="Nadpis2"/>
        <w:jc w:val="both"/>
        <w:rPr>
          <w:rFonts w:ascii="Cambria Math" w:hAnsi="Cambria Math"/>
        </w:rPr>
      </w:pPr>
      <w:r w:rsidRPr="00B22AD2">
        <w:rPr>
          <w:rFonts w:ascii="Cambria Math" w:hAnsi="Cambria Math"/>
        </w:rPr>
        <w:t>4. Vytvoř QR kód</w:t>
      </w:r>
    </w:p>
    <w:p w14:paraId="249256F9" w14:textId="500D8E14" w:rsidR="005A4431" w:rsidRPr="00B22AD2" w:rsidRDefault="00F27B9E" w:rsidP="00011A5A">
      <w:pPr>
        <w:jc w:val="both"/>
        <w:rPr>
          <w:rFonts w:ascii="Cambria Math" w:hAnsi="Cambria Math"/>
        </w:rPr>
      </w:pPr>
      <w:r w:rsidRPr="00B22AD2">
        <w:rPr>
          <w:rFonts w:ascii="Cambria Math" w:hAnsi="Cambria Math"/>
        </w:rPr>
        <w:t xml:space="preserve">Pomocí online generátoru (např. </w:t>
      </w:r>
      <w:r w:rsidR="00011A5A" w:rsidRPr="00B22AD2">
        <w:rPr>
          <w:rFonts w:ascii="Cambria Math" w:hAnsi="Cambria Math"/>
        </w:rPr>
        <w:t>https://qrgenerator.cz/en#text</w:t>
      </w:r>
      <w:r w:rsidRPr="00B22AD2">
        <w:rPr>
          <w:rFonts w:ascii="Cambria Math" w:hAnsi="Cambria Math"/>
        </w:rPr>
        <w:t xml:space="preserve">) </w:t>
      </w:r>
      <w:proofErr w:type="spellStart"/>
      <w:r w:rsidRPr="00B22AD2">
        <w:rPr>
          <w:rFonts w:ascii="Cambria Math" w:hAnsi="Cambria Math"/>
        </w:rPr>
        <w:t>vytvoř</w:t>
      </w:r>
      <w:proofErr w:type="spellEnd"/>
      <w:r w:rsidRPr="00B22AD2">
        <w:rPr>
          <w:rFonts w:ascii="Cambria Math" w:hAnsi="Cambria Math"/>
        </w:rPr>
        <w:t xml:space="preserve"> QR </w:t>
      </w:r>
      <w:proofErr w:type="spellStart"/>
      <w:r w:rsidRPr="00B22AD2">
        <w:rPr>
          <w:rFonts w:ascii="Cambria Math" w:hAnsi="Cambria Math"/>
        </w:rPr>
        <w:t>kód</w:t>
      </w:r>
      <w:proofErr w:type="spellEnd"/>
      <w:r w:rsidRPr="00B22AD2">
        <w:rPr>
          <w:rFonts w:ascii="Cambria Math" w:hAnsi="Cambria Math"/>
        </w:rPr>
        <w:t xml:space="preserve"> s odkazem na vybrané místo na Ventusky. Vlož ho sem:</w:t>
      </w:r>
    </w:p>
    <w:p w14:paraId="6CB71D64" w14:textId="77777777" w:rsidR="00011A5A" w:rsidRPr="00B22AD2" w:rsidRDefault="00011A5A" w:rsidP="00011A5A">
      <w:pPr>
        <w:pStyle w:val="Nadpis2"/>
        <w:jc w:val="both"/>
        <w:rPr>
          <w:rFonts w:ascii="Cambria Math" w:hAnsi="Cambria Math"/>
        </w:rPr>
      </w:pPr>
    </w:p>
    <w:p w14:paraId="53902677" w14:textId="77777777" w:rsidR="00011A5A" w:rsidRPr="00B22AD2" w:rsidRDefault="00011A5A" w:rsidP="00011A5A">
      <w:pPr>
        <w:rPr>
          <w:rFonts w:ascii="Cambria Math" w:hAnsi="Cambria Math"/>
        </w:rPr>
      </w:pPr>
    </w:p>
    <w:p w14:paraId="670E9A54" w14:textId="77777777" w:rsidR="00011A5A" w:rsidRPr="00B22AD2" w:rsidRDefault="00011A5A" w:rsidP="00011A5A">
      <w:pPr>
        <w:rPr>
          <w:rFonts w:ascii="Cambria Math" w:hAnsi="Cambria Math"/>
        </w:rPr>
      </w:pPr>
    </w:p>
    <w:p w14:paraId="53E17A8E" w14:textId="77777777" w:rsidR="00011A5A" w:rsidRPr="00B22AD2" w:rsidRDefault="00011A5A" w:rsidP="00011A5A">
      <w:pPr>
        <w:rPr>
          <w:rFonts w:ascii="Cambria Math" w:hAnsi="Cambria Math"/>
        </w:rPr>
      </w:pPr>
    </w:p>
    <w:p w14:paraId="61D71F02" w14:textId="77777777" w:rsidR="00011A5A" w:rsidRPr="00B22AD2" w:rsidRDefault="00011A5A" w:rsidP="00011A5A">
      <w:pPr>
        <w:rPr>
          <w:rFonts w:ascii="Cambria Math" w:hAnsi="Cambria Math"/>
        </w:rPr>
      </w:pPr>
    </w:p>
    <w:p w14:paraId="29239CA8" w14:textId="77777777" w:rsidR="00011A5A" w:rsidRPr="00B22AD2" w:rsidRDefault="00011A5A" w:rsidP="00011A5A">
      <w:pPr>
        <w:rPr>
          <w:rFonts w:ascii="Cambria Math" w:hAnsi="Cambria Math"/>
        </w:rPr>
      </w:pPr>
    </w:p>
    <w:p w14:paraId="56AC5767" w14:textId="6AE84BF6" w:rsidR="005A4431" w:rsidRPr="00B22AD2" w:rsidRDefault="00F27B9E" w:rsidP="00011A5A">
      <w:pPr>
        <w:pStyle w:val="Nadpis2"/>
        <w:jc w:val="both"/>
        <w:rPr>
          <w:rFonts w:ascii="Cambria Math" w:hAnsi="Cambria Math"/>
        </w:rPr>
      </w:pPr>
      <w:r w:rsidRPr="00B22AD2">
        <w:rPr>
          <w:rFonts w:ascii="Cambria Math" w:hAnsi="Cambria Math"/>
        </w:rPr>
        <w:t xml:space="preserve">5. </w:t>
      </w:r>
      <w:proofErr w:type="spellStart"/>
      <w:r w:rsidRPr="00B22AD2">
        <w:rPr>
          <w:rFonts w:ascii="Cambria Math" w:hAnsi="Cambria Math"/>
        </w:rPr>
        <w:t>Otázky</w:t>
      </w:r>
      <w:proofErr w:type="spellEnd"/>
      <w:r w:rsidRPr="00B22AD2">
        <w:rPr>
          <w:rFonts w:ascii="Cambria Math" w:hAnsi="Cambria Math"/>
        </w:rPr>
        <w:t xml:space="preserve"> k </w:t>
      </w:r>
      <w:proofErr w:type="spellStart"/>
      <w:r w:rsidRPr="00B22AD2">
        <w:rPr>
          <w:rFonts w:ascii="Cambria Math" w:hAnsi="Cambria Math"/>
        </w:rPr>
        <w:t>zamyšlení</w:t>
      </w:r>
      <w:proofErr w:type="spellEnd"/>
    </w:p>
    <w:p w14:paraId="54244575" w14:textId="3F8DB652" w:rsidR="00011A5A" w:rsidRPr="00B22AD2" w:rsidRDefault="00011A5A" w:rsidP="00011A5A">
      <w:pPr>
        <w:rPr>
          <w:rFonts w:ascii="Cambria Math" w:hAnsi="Cambria Math"/>
        </w:rPr>
      </w:pPr>
      <w:r w:rsidRPr="00B22AD2">
        <w:rPr>
          <w:rFonts w:ascii="Cambria Math" w:hAnsi="Cambria Math"/>
        </w:rPr>
        <w:t>(</w:t>
      </w:r>
      <w:r w:rsidRPr="00B22AD2">
        <w:rPr>
          <w:rFonts w:ascii="Cambria Math" w:hAnsi="Cambria Math"/>
          <w:i/>
          <w:iCs/>
        </w:rPr>
        <w:t xml:space="preserve">pro </w:t>
      </w:r>
      <w:proofErr w:type="spellStart"/>
      <w:r w:rsidRPr="00B22AD2">
        <w:rPr>
          <w:rFonts w:ascii="Cambria Math" w:hAnsi="Cambria Math"/>
          <w:i/>
          <w:iCs/>
        </w:rPr>
        <w:t>řešení</w:t>
      </w:r>
      <w:proofErr w:type="spellEnd"/>
      <w:r w:rsidRPr="00B22AD2">
        <w:rPr>
          <w:rFonts w:ascii="Cambria Math" w:hAnsi="Cambria Math"/>
          <w:i/>
          <w:iCs/>
        </w:rPr>
        <w:t xml:space="preserve"> </w:t>
      </w:r>
      <w:proofErr w:type="spellStart"/>
      <w:r w:rsidRPr="00B22AD2">
        <w:rPr>
          <w:rFonts w:ascii="Cambria Math" w:hAnsi="Cambria Math"/>
          <w:i/>
          <w:iCs/>
        </w:rPr>
        <w:t>těchto</w:t>
      </w:r>
      <w:proofErr w:type="spellEnd"/>
      <w:r w:rsidRPr="00B22AD2">
        <w:rPr>
          <w:rFonts w:ascii="Cambria Math" w:hAnsi="Cambria Math"/>
          <w:i/>
          <w:iCs/>
        </w:rPr>
        <w:t xml:space="preserve"> </w:t>
      </w:r>
      <w:proofErr w:type="spellStart"/>
      <w:r w:rsidRPr="00B22AD2">
        <w:rPr>
          <w:rFonts w:ascii="Cambria Math" w:hAnsi="Cambria Math"/>
          <w:i/>
          <w:iCs/>
        </w:rPr>
        <w:t>otázek</w:t>
      </w:r>
      <w:proofErr w:type="spellEnd"/>
      <w:r w:rsidRPr="00B22AD2">
        <w:rPr>
          <w:rFonts w:ascii="Cambria Math" w:hAnsi="Cambria Math"/>
          <w:i/>
          <w:iCs/>
        </w:rPr>
        <w:t xml:space="preserve">, </w:t>
      </w:r>
      <w:proofErr w:type="spellStart"/>
      <w:r w:rsidRPr="00B22AD2">
        <w:rPr>
          <w:rFonts w:ascii="Cambria Math" w:hAnsi="Cambria Math"/>
          <w:i/>
          <w:iCs/>
        </w:rPr>
        <w:t>můžeš</w:t>
      </w:r>
      <w:proofErr w:type="spellEnd"/>
      <w:r w:rsidRPr="00B22AD2">
        <w:rPr>
          <w:rFonts w:ascii="Cambria Math" w:hAnsi="Cambria Math"/>
          <w:i/>
          <w:iCs/>
        </w:rPr>
        <w:t xml:space="preserve"> </w:t>
      </w:r>
      <w:proofErr w:type="spellStart"/>
      <w:r w:rsidRPr="00B22AD2">
        <w:rPr>
          <w:rFonts w:ascii="Cambria Math" w:hAnsi="Cambria Math"/>
          <w:i/>
          <w:iCs/>
        </w:rPr>
        <w:t>používat</w:t>
      </w:r>
      <w:proofErr w:type="spellEnd"/>
      <w:r w:rsidRPr="00B22AD2">
        <w:rPr>
          <w:rFonts w:ascii="Cambria Math" w:hAnsi="Cambria Math"/>
          <w:i/>
          <w:iCs/>
        </w:rPr>
        <w:t xml:space="preserve"> </w:t>
      </w:r>
      <w:proofErr w:type="spellStart"/>
      <w:r w:rsidRPr="00B22AD2">
        <w:rPr>
          <w:rFonts w:ascii="Cambria Math" w:hAnsi="Cambria Math"/>
          <w:i/>
          <w:iCs/>
        </w:rPr>
        <w:t>libovný</w:t>
      </w:r>
      <w:proofErr w:type="spellEnd"/>
      <w:r w:rsidRPr="00B22AD2">
        <w:rPr>
          <w:rFonts w:ascii="Cambria Math" w:hAnsi="Cambria Math"/>
          <w:i/>
          <w:iCs/>
        </w:rPr>
        <w:t xml:space="preserve"> </w:t>
      </w:r>
      <w:proofErr w:type="spellStart"/>
      <w:r w:rsidRPr="00B22AD2">
        <w:rPr>
          <w:rFonts w:ascii="Cambria Math" w:hAnsi="Cambria Math"/>
          <w:i/>
          <w:iCs/>
        </w:rPr>
        <w:t>vhodný</w:t>
      </w:r>
      <w:proofErr w:type="spellEnd"/>
      <w:r w:rsidRPr="00B22AD2">
        <w:rPr>
          <w:rFonts w:ascii="Cambria Math" w:hAnsi="Cambria Math"/>
          <w:i/>
          <w:iCs/>
        </w:rPr>
        <w:t xml:space="preserve"> </w:t>
      </w:r>
      <w:proofErr w:type="spellStart"/>
      <w:r w:rsidRPr="00B22AD2">
        <w:rPr>
          <w:rFonts w:ascii="Cambria Math" w:hAnsi="Cambria Math"/>
          <w:i/>
          <w:iCs/>
        </w:rPr>
        <w:t>internetový</w:t>
      </w:r>
      <w:proofErr w:type="spellEnd"/>
      <w:r w:rsidRPr="00B22AD2">
        <w:rPr>
          <w:rFonts w:ascii="Cambria Math" w:hAnsi="Cambria Math"/>
          <w:i/>
          <w:iCs/>
        </w:rPr>
        <w:t xml:space="preserve"> </w:t>
      </w:r>
      <w:proofErr w:type="spellStart"/>
      <w:r w:rsidRPr="00B22AD2">
        <w:rPr>
          <w:rFonts w:ascii="Cambria Math" w:hAnsi="Cambria Math"/>
          <w:i/>
          <w:iCs/>
        </w:rPr>
        <w:t>zdroj</w:t>
      </w:r>
      <w:proofErr w:type="spellEnd"/>
      <w:r w:rsidRPr="00B22AD2">
        <w:rPr>
          <w:rFonts w:ascii="Cambria Math" w:hAnsi="Cambria Math"/>
          <w:i/>
          <w:iCs/>
        </w:rPr>
        <w:t xml:space="preserve">, </w:t>
      </w:r>
      <w:proofErr w:type="spellStart"/>
      <w:r w:rsidRPr="00B22AD2">
        <w:rPr>
          <w:rFonts w:ascii="Cambria Math" w:hAnsi="Cambria Math"/>
          <w:i/>
          <w:iCs/>
        </w:rPr>
        <w:t>vždy</w:t>
      </w:r>
      <w:proofErr w:type="spellEnd"/>
      <w:r w:rsidRPr="00B22AD2">
        <w:rPr>
          <w:rFonts w:ascii="Cambria Math" w:hAnsi="Cambria Math"/>
          <w:i/>
          <w:iCs/>
        </w:rPr>
        <w:t xml:space="preserve"> </w:t>
      </w:r>
      <w:proofErr w:type="spellStart"/>
      <w:r w:rsidRPr="00B22AD2">
        <w:rPr>
          <w:rFonts w:ascii="Cambria Math" w:hAnsi="Cambria Math"/>
          <w:i/>
          <w:iCs/>
        </w:rPr>
        <w:t>napiš</w:t>
      </w:r>
      <w:proofErr w:type="spellEnd"/>
      <w:r w:rsidRPr="00B22AD2">
        <w:rPr>
          <w:rFonts w:ascii="Cambria Math" w:hAnsi="Cambria Math"/>
          <w:i/>
          <w:iCs/>
        </w:rPr>
        <w:t xml:space="preserve"> </w:t>
      </w:r>
      <w:proofErr w:type="spellStart"/>
      <w:r w:rsidRPr="00B22AD2">
        <w:rPr>
          <w:rFonts w:ascii="Cambria Math" w:hAnsi="Cambria Math"/>
          <w:i/>
          <w:iCs/>
        </w:rPr>
        <w:t>odkud</w:t>
      </w:r>
      <w:proofErr w:type="spellEnd"/>
      <w:r w:rsidRPr="00B22AD2">
        <w:rPr>
          <w:rFonts w:ascii="Cambria Math" w:hAnsi="Cambria Math"/>
          <w:i/>
          <w:iCs/>
        </w:rPr>
        <w:t xml:space="preserve"> </w:t>
      </w:r>
      <w:proofErr w:type="spellStart"/>
      <w:r w:rsidRPr="00B22AD2">
        <w:rPr>
          <w:rFonts w:ascii="Cambria Math" w:hAnsi="Cambria Math"/>
          <w:i/>
          <w:iCs/>
        </w:rPr>
        <w:t>jsi</w:t>
      </w:r>
      <w:proofErr w:type="spellEnd"/>
      <w:r w:rsidRPr="00B22AD2">
        <w:rPr>
          <w:rFonts w:ascii="Cambria Math" w:hAnsi="Cambria Math"/>
          <w:i/>
          <w:iCs/>
        </w:rPr>
        <w:t xml:space="preserve"> </w:t>
      </w:r>
      <w:proofErr w:type="spellStart"/>
      <w:r w:rsidRPr="00B22AD2">
        <w:rPr>
          <w:rFonts w:ascii="Cambria Math" w:hAnsi="Cambria Math"/>
          <w:i/>
          <w:iCs/>
        </w:rPr>
        <w:t>tuto</w:t>
      </w:r>
      <w:proofErr w:type="spellEnd"/>
      <w:r w:rsidRPr="00B22AD2">
        <w:rPr>
          <w:rFonts w:ascii="Cambria Math" w:hAnsi="Cambria Math"/>
          <w:i/>
          <w:iCs/>
        </w:rPr>
        <w:t xml:space="preserve"> </w:t>
      </w:r>
      <w:proofErr w:type="spellStart"/>
      <w:r w:rsidRPr="00B22AD2">
        <w:rPr>
          <w:rFonts w:ascii="Cambria Math" w:hAnsi="Cambria Math"/>
          <w:i/>
          <w:iCs/>
        </w:rPr>
        <w:t>informaci</w:t>
      </w:r>
      <w:proofErr w:type="spellEnd"/>
      <w:r w:rsidRPr="00B22AD2">
        <w:rPr>
          <w:rFonts w:ascii="Cambria Math" w:hAnsi="Cambria Math"/>
          <w:i/>
          <w:iCs/>
        </w:rPr>
        <w:t xml:space="preserve"> </w:t>
      </w:r>
      <w:proofErr w:type="spellStart"/>
      <w:r w:rsidRPr="00B22AD2">
        <w:rPr>
          <w:rFonts w:ascii="Cambria Math" w:hAnsi="Cambria Math"/>
          <w:i/>
          <w:iCs/>
        </w:rPr>
        <w:t>čerpal</w:t>
      </w:r>
      <w:proofErr w:type="spellEnd"/>
      <w:r w:rsidRPr="00B22AD2">
        <w:rPr>
          <w:rFonts w:ascii="Cambria Math" w:hAnsi="Cambria Math"/>
          <w:i/>
          <w:iCs/>
        </w:rPr>
        <w:t xml:space="preserve">/a a jak </w:t>
      </w:r>
      <w:proofErr w:type="spellStart"/>
      <w:r w:rsidRPr="00B22AD2">
        <w:rPr>
          <w:rFonts w:ascii="Cambria Math" w:hAnsi="Cambria Math"/>
          <w:i/>
          <w:iCs/>
        </w:rPr>
        <w:t>jsi</w:t>
      </w:r>
      <w:proofErr w:type="spellEnd"/>
      <w:r w:rsidRPr="00B22AD2">
        <w:rPr>
          <w:rFonts w:ascii="Cambria Math" w:hAnsi="Cambria Math"/>
          <w:i/>
          <w:iCs/>
        </w:rPr>
        <w:t xml:space="preserve"> </w:t>
      </w:r>
      <w:proofErr w:type="spellStart"/>
      <w:r w:rsidRPr="00B22AD2">
        <w:rPr>
          <w:rFonts w:ascii="Cambria Math" w:hAnsi="Cambria Math"/>
          <w:i/>
          <w:iCs/>
        </w:rPr>
        <w:t>ověřil</w:t>
      </w:r>
      <w:proofErr w:type="spellEnd"/>
      <w:r w:rsidRPr="00B22AD2">
        <w:rPr>
          <w:rFonts w:ascii="Cambria Math" w:hAnsi="Cambria Math"/>
          <w:i/>
          <w:iCs/>
        </w:rPr>
        <w:t xml:space="preserve">/a, </w:t>
      </w:r>
      <w:proofErr w:type="spellStart"/>
      <w:r w:rsidRPr="00B22AD2">
        <w:rPr>
          <w:rFonts w:ascii="Cambria Math" w:hAnsi="Cambria Math"/>
          <w:i/>
          <w:iCs/>
        </w:rPr>
        <w:t>že</w:t>
      </w:r>
      <w:proofErr w:type="spellEnd"/>
      <w:r w:rsidRPr="00B22AD2">
        <w:rPr>
          <w:rFonts w:ascii="Cambria Math" w:hAnsi="Cambria Math"/>
          <w:i/>
          <w:iCs/>
        </w:rPr>
        <w:t xml:space="preserve"> je </w:t>
      </w:r>
      <w:proofErr w:type="spellStart"/>
      <w:r w:rsidRPr="00B22AD2">
        <w:rPr>
          <w:rFonts w:ascii="Cambria Math" w:hAnsi="Cambria Math"/>
          <w:i/>
          <w:iCs/>
        </w:rPr>
        <w:t>pravdivá</w:t>
      </w:r>
      <w:proofErr w:type="spellEnd"/>
      <w:r w:rsidRPr="00B22AD2">
        <w:rPr>
          <w:rFonts w:ascii="Cambria Math" w:hAnsi="Cambria Math"/>
        </w:rPr>
        <w:t>)</w:t>
      </w:r>
    </w:p>
    <w:p w14:paraId="2CA1FEA2" w14:textId="77777777" w:rsidR="005A4431" w:rsidRPr="00B22AD2" w:rsidRDefault="00F27B9E" w:rsidP="00011A5A">
      <w:pPr>
        <w:jc w:val="both"/>
        <w:rPr>
          <w:rFonts w:ascii="Cambria Math" w:hAnsi="Cambria Math"/>
        </w:rPr>
      </w:pPr>
      <w:r w:rsidRPr="00B22AD2">
        <w:rPr>
          <w:rFonts w:ascii="Cambria Math" w:hAnsi="Cambria Math"/>
        </w:rPr>
        <w:t xml:space="preserve">1. </w:t>
      </w:r>
      <w:proofErr w:type="spellStart"/>
      <w:r w:rsidRPr="00B22AD2">
        <w:rPr>
          <w:rFonts w:ascii="Cambria Math" w:hAnsi="Cambria Math"/>
        </w:rPr>
        <w:t>Proč</w:t>
      </w:r>
      <w:proofErr w:type="spellEnd"/>
      <w:r w:rsidRPr="00B22AD2">
        <w:rPr>
          <w:rFonts w:ascii="Cambria Math" w:hAnsi="Cambria Math"/>
        </w:rPr>
        <w:t xml:space="preserve"> se </w:t>
      </w:r>
      <w:proofErr w:type="spellStart"/>
      <w:r w:rsidRPr="00B22AD2">
        <w:rPr>
          <w:rFonts w:ascii="Cambria Math" w:hAnsi="Cambria Math"/>
        </w:rPr>
        <w:t>může</w:t>
      </w:r>
      <w:proofErr w:type="spellEnd"/>
      <w:r w:rsidRPr="00B22AD2">
        <w:rPr>
          <w:rFonts w:ascii="Cambria Math" w:hAnsi="Cambria Math"/>
        </w:rPr>
        <w:t xml:space="preserve"> </w:t>
      </w:r>
      <w:proofErr w:type="spellStart"/>
      <w:r w:rsidRPr="00B22AD2">
        <w:rPr>
          <w:rFonts w:ascii="Cambria Math" w:hAnsi="Cambria Math"/>
        </w:rPr>
        <w:t>lišit</w:t>
      </w:r>
      <w:proofErr w:type="spellEnd"/>
      <w:r w:rsidRPr="00B22AD2">
        <w:rPr>
          <w:rFonts w:ascii="Cambria Math" w:hAnsi="Cambria Math"/>
        </w:rPr>
        <w:t xml:space="preserve"> </w:t>
      </w:r>
      <w:proofErr w:type="spellStart"/>
      <w:r w:rsidRPr="00B22AD2">
        <w:rPr>
          <w:rFonts w:ascii="Cambria Math" w:hAnsi="Cambria Math"/>
        </w:rPr>
        <w:t>teplota</w:t>
      </w:r>
      <w:proofErr w:type="spellEnd"/>
      <w:r w:rsidRPr="00B22AD2">
        <w:rPr>
          <w:rFonts w:ascii="Cambria Math" w:hAnsi="Cambria Math"/>
        </w:rPr>
        <w:t xml:space="preserve"> a </w:t>
      </w:r>
      <w:proofErr w:type="spellStart"/>
      <w:r w:rsidRPr="00B22AD2">
        <w:rPr>
          <w:rFonts w:ascii="Cambria Math" w:hAnsi="Cambria Math"/>
        </w:rPr>
        <w:t>pocitová</w:t>
      </w:r>
      <w:proofErr w:type="spellEnd"/>
      <w:r w:rsidRPr="00B22AD2">
        <w:rPr>
          <w:rFonts w:ascii="Cambria Math" w:hAnsi="Cambria Math"/>
        </w:rPr>
        <w:t xml:space="preserve"> teplota?</w:t>
      </w:r>
    </w:p>
    <w:tbl>
      <w:tblPr>
        <w:tblStyle w:val="Mkatabulky"/>
        <w:tblW w:w="0" w:type="auto"/>
        <w:tblInd w:w="38" w:type="dxa"/>
        <w:tblLook w:val="04A0" w:firstRow="1" w:lastRow="0" w:firstColumn="1" w:lastColumn="0" w:noHBand="0" w:noVBand="1"/>
      </w:tblPr>
      <w:tblGrid>
        <w:gridCol w:w="11009"/>
      </w:tblGrid>
      <w:tr w:rsidR="00011A5A" w:rsidRPr="00B22AD2" w14:paraId="5CDD2317" w14:textId="77777777" w:rsidTr="00011A5A">
        <w:tc>
          <w:tcPr>
            <w:tcW w:w="11197" w:type="dxa"/>
          </w:tcPr>
          <w:p w14:paraId="12053EA9" w14:textId="6296FE21" w:rsidR="00011A5A" w:rsidRPr="00B22AD2" w:rsidRDefault="00011A5A" w:rsidP="00011A5A">
            <w:pPr>
              <w:jc w:val="both"/>
              <w:rPr>
                <w:rFonts w:ascii="Cambria Math" w:hAnsi="Cambria Math"/>
              </w:rPr>
            </w:pPr>
            <w:proofErr w:type="spellStart"/>
            <w:r w:rsidRPr="00B22AD2">
              <w:rPr>
                <w:rFonts w:ascii="Cambria Math" w:hAnsi="Cambria Math"/>
              </w:rPr>
              <w:t>Odpověď</w:t>
            </w:r>
            <w:proofErr w:type="spellEnd"/>
          </w:p>
          <w:p w14:paraId="623C4A66" w14:textId="77777777" w:rsidR="00011A5A" w:rsidRPr="00B22AD2" w:rsidRDefault="00011A5A" w:rsidP="00011A5A">
            <w:pPr>
              <w:jc w:val="both"/>
              <w:rPr>
                <w:rFonts w:ascii="Cambria Math" w:hAnsi="Cambria Math"/>
              </w:rPr>
            </w:pPr>
          </w:p>
          <w:p w14:paraId="7F7C280B" w14:textId="77777777" w:rsidR="00011A5A" w:rsidRPr="00B22AD2" w:rsidRDefault="00011A5A" w:rsidP="00011A5A">
            <w:pPr>
              <w:jc w:val="both"/>
              <w:rPr>
                <w:rFonts w:ascii="Cambria Math" w:hAnsi="Cambria Math"/>
              </w:rPr>
            </w:pPr>
          </w:p>
          <w:p w14:paraId="36A3A58D" w14:textId="77777777" w:rsidR="00011A5A" w:rsidRPr="00B22AD2" w:rsidRDefault="00011A5A" w:rsidP="00011A5A">
            <w:pPr>
              <w:jc w:val="both"/>
              <w:rPr>
                <w:rFonts w:ascii="Cambria Math" w:hAnsi="Cambria Math"/>
              </w:rPr>
            </w:pPr>
          </w:p>
          <w:p w14:paraId="5192AF08" w14:textId="77777777" w:rsidR="00011A5A" w:rsidRPr="00B22AD2" w:rsidRDefault="00011A5A" w:rsidP="00011A5A">
            <w:pPr>
              <w:jc w:val="both"/>
              <w:rPr>
                <w:rFonts w:ascii="Cambria Math" w:hAnsi="Cambria Math"/>
              </w:rPr>
            </w:pPr>
          </w:p>
          <w:p w14:paraId="6CA99CB9" w14:textId="77777777" w:rsidR="00011A5A" w:rsidRPr="00B22AD2" w:rsidRDefault="00011A5A" w:rsidP="00011A5A">
            <w:pPr>
              <w:jc w:val="both"/>
              <w:rPr>
                <w:rFonts w:ascii="Cambria Math" w:hAnsi="Cambria Math"/>
              </w:rPr>
            </w:pPr>
          </w:p>
          <w:p w14:paraId="6D06ABD2" w14:textId="77777777" w:rsidR="00011A5A" w:rsidRPr="00B22AD2" w:rsidRDefault="00011A5A" w:rsidP="00011A5A">
            <w:pPr>
              <w:jc w:val="both"/>
              <w:rPr>
                <w:rFonts w:ascii="Cambria Math" w:hAnsi="Cambria Math"/>
              </w:rPr>
            </w:pPr>
          </w:p>
          <w:p w14:paraId="24DD67A0" w14:textId="77777777" w:rsidR="00011A5A" w:rsidRPr="00B22AD2" w:rsidRDefault="00011A5A" w:rsidP="00011A5A">
            <w:pPr>
              <w:jc w:val="both"/>
              <w:rPr>
                <w:rFonts w:ascii="Cambria Math" w:hAnsi="Cambria Math"/>
              </w:rPr>
            </w:pPr>
          </w:p>
        </w:tc>
      </w:tr>
      <w:tr w:rsidR="00011A5A" w:rsidRPr="00B22AD2" w14:paraId="12C23A27" w14:textId="77777777" w:rsidTr="00011A5A">
        <w:tc>
          <w:tcPr>
            <w:tcW w:w="11197" w:type="dxa"/>
          </w:tcPr>
          <w:p w14:paraId="7BF21FFD" w14:textId="4202DDEF" w:rsidR="00011A5A" w:rsidRPr="00B22AD2" w:rsidRDefault="00011A5A" w:rsidP="00011A5A">
            <w:pPr>
              <w:jc w:val="both"/>
              <w:rPr>
                <w:rFonts w:ascii="Cambria Math" w:hAnsi="Cambria Math"/>
              </w:rPr>
            </w:pPr>
            <w:proofErr w:type="spellStart"/>
            <w:r w:rsidRPr="00B22AD2">
              <w:rPr>
                <w:rFonts w:ascii="Cambria Math" w:hAnsi="Cambria Math"/>
              </w:rPr>
              <w:t>Zdroj</w:t>
            </w:r>
            <w:proofErr w:type="spellEnd"/>
            <w:r w:rsidRPr="00B22AD2">
              <w:rPr>
                <w:rFonts w:ascii="Cambria Math" w:hAnsi="Cambria Math"/>
              </w:rPr>
              <w:t>:</w:t>
            </w:r>
          </w:p>
        </w:tc>
      </w:tr>
    </w:tbl>
    <w:p w14:paraId="0AC8E34D" w14:textId="77777777" w:rsidR="00011A5A" w:rsidRPr="00B22AD2" w:rsidRDefault="00011A5A" w:rsidP="00011A5A">
      <w:pPr>
        <w:jc w:val="both"/>
        <w:rPr>
          <w:rFonts w:ascii="Cambria Math" w:hAnsi="Cambria Math"/>
        </w:rPr>
      </w:pPr>
    </w:p>
    <w:p w14:paraId="5DB25C20" w14:textId="0308FC6F" w:rsidR="005A4431" w:rsidRPr="00B22AD2" w:rsidRDefault="00F27B9E" w:rsidP="00011A5A">
      <w:pPr>
        <w:jc w:val="both"/>
        <w:rPr>
          <w:rFonts w:ascii="Cambria Math" w:hAnsi="Cambria Math"/>
        </w:rPr>
      </w:pPr>
      <w:r w:rsidRPr="00B22AD2">
        <w:rPr>
          <w:rFonts w:ascii="Cambria Math" w:hAnsi="Cambria Math"/>
        </w:rPr>
        <w:t xml:space="preserve">2. Jak </w:t>
      </w:r>
      <w:proofErr w:type="spellStart"/>
      <w:r w:rsidRPr="00B22AD2">
        <w:rPr>
          <w:rFonts w:ascii="Cambria Math" w:hAnsi="Cambria Math"/>
        </w:rPr>
        <w:t>vítr</w:t>
      </w:r>
      <w:proofErr w:type="spellEnd"/>
      <w:r w:rsidRPr="00B22AD2">
        <w:rPr>
          <w:rFonts w:ascii="Cambria Math" w:hAnsi="Cambria Math"/>
        </w:rPr>
        <w:t xml:space="preserve"> </w:t>
      </w:r>
      <w:proofErr w:type="spellStart"/>
      <w:r w:rsidRPr="00B22AD2">
        <w:rPr>
          <w:rFonts w:ascii="Cambria Math" w:hAnsi="Cambria Math"/>
        </w:rPr>
        <w:t>ovlivňuje</w:t>
      </w:r>
      <w:proofErr w:type="spellEnd"/>
      <w:r w:rsidRPr="00B22AD2">
        <w:rPr>
          <w:rFonts w:ascii="Cambria Math" w:hAnsi="Cambria Math"/>
        </w:rPr>
        <w:t xml:space="preserve"> </w:t>
      </w:r>
      <w:proofErr w:type="spellStart"/>
      <w:r w:rsidRPr="00B22AD2">
        <w:rPr>
          <w:rFonts w:ascii="Cambria Math" w:hAnsi="Cambria Math"/>
        </w:rPr>
        <w:t>pocitovou</w:t>
      </w:r>
      <w:proofErr w:type="spellEnd"/>
      <w:r w:rsidRPr="00B22AD2">
        <w:rPr>
          <w:rFonts w:ascii="Cambria Math" w:hAnsi="Cambria Math"/>
        </w:rPr>
        <w:t xml:space="preserve"> </w:t>
      </w:r>
      <w:proofErr w:type="spellStart"/>
      <w:r w:rsidRPr="00B22AD2">
        <w:rPr>
          <w:rFonts w:ascii="Cambria Math" w:hAnsi="Cambria Math"/>
        </w:rPr>
        <w:t>teplotu</w:t>
      </w:r>
      <w:proofErr w:type="spellEnd"/>
      <w:r w:rsidRPr="00B22AD2">
        <w:rPr>
          <w:rFonts w:ascii="Cambria Math" w:hAnsi="Cambria Math"/>
        </w:rPr>
        <w:t>?</w:t>
      </w:r>
    </w:p>
    <w:tbl>
      <w:tblPr>
        <w:tblStyle w:val="Mkatabulky"/>
        <w:tblW w:w="0" w:type="auto"/>
        <w:tblInd w:w="38" w:type="dxa"/>
        <w:tblLook w:val="04A0" w:firstRow="1" w:lastRow="0" w:firstColumn="1" w:lastColumn="0" w:noHBand="0" w:noVBand="1"/>
      </w:tblPr>
      <w:tblGrid>
        <w:gridCol w:w="11009"/>
      </w:tblGrid>
      <w:tr w:rsidR="00011A5A" w:rsidRPr="00B22AD2" w14:paraId="599EE087" w14:textId="77777777" w:rsidTr="00594B28">
        <w:tc>
          <w:tcPr>
            <w:tcW w:w="11197" w:type="dxa"/>
          </w:tcPr>
          <w:p w14:paraId="47C4A5FC" w14:textId="77777777" w:rsidR="00011A5A" w:rsidRPr="00B22AD2" w:rsidRDefault="00011A5A" w:rsidP="00594B28">
            <w:pPr>
              <w:jc w:val="both"/>
              <w:rPr>
                <w:rFonts w:ascii="Cambria Math" w:hAnsi="Cambria Math"/>
              </w:rPr>
            </w:pPr>
            <w:proofErr w:type="spellStart"/>
            <w:r w:rsidRPr="00B22AD2">
              <w:rPr>
                <w:rFonts w:ascii="Cambria Math" w:hAnsi="Cambria Math"/>
              </w:rPr>
              <w:t>Odpověď</w:t>
            </w:r>
            <w:proofErr w:type="spellEnd"/>
          </w:p>
          <w:p w14:paraId="5E209534" w14:textId="77777777" w:rsidR="00011A5A" w:rsidRPr="00B22AD2" w:rsidRDefault="00011A5A" w:rsidP="00594B28">
            <w:pPr>
              <w:jc w:val="both"/>
              <w:rPr>
                <w:rFonts w:ascii="Cambria Math" w:hAnsi="Cambria Math"/>
              </w:rPr>
            </w:pPr>
          </w:p>
          <w:p w14:paraId="2308D1DF" w14:textId="77777777" w:rsidR="00011A5A" w:rsidRPr="00B22AD2" w:rsidRDefault="00011A5A" w:rsidP="00594B28">
            <w:pPr>
              <w:jc w:val="both"/>
              <w:rPr>
                <w:rFonts w:ascii="Cambria Math" w:hAnsi="Cambria Math"/>
              </w:rPr>
            </w:pPr>
          </w:p>
          <w:p w14:paraId="246813A8" w14:textId="77777777" w:rsidR="00011A5A" w:rsidRPr="00B22AD2" w:rsidRDefault="00011A5A" w:rsidP="00594B28">
            <w:pPr>
              <w:jc w:val="both"/>
              <w:rPr>
                <w:rFonts w:ascii="Cambria Math" w:hAnsi="Cambria Math"/>
              </w:rPr>
            </w:pPr>
          </w:p>
          <w:p w14:paraId="47C6DDFC" w14:textId="77777777" w:rsidR="00011A5A" w:rsidRPr="00B22AD2" w:rsidRDefault="00011A5A" w:rsidP="00594B28">
            <w:pPr>
              <w:jc w:val="both"/>
              <w:rPr>
                <w:rFonts w:ascii="Cambria Math" w:hAnsi="Cambria Math"/>
              </w:rPr>
            </w:pPr>
          </w:p>
          <w:p w14:paraId="333EF11A" w14:textId="77777777" w:rsidR="00011A5A" w:rsidRPr="00B22AD2" w:rsidRDefault="00011A5A" w:rsidP="00594B28">
            <w:pPr>
              <w:jc w:val="both"/>
              <w:rPr>
                <w:rFonts w:ascii="Cambria Math" w:hAnsi="Cambria Math"/>
              </w:rPr>
            </w:pPr>
          </w:p>
          <w:p w14:paraId="10B44325" w14:textId="77777777" w:rsidR="00011A5A" w:rsidRPr="00B22AD2" w:rsidRDefault="00011A5A" w:rsidP="00594B28">
            <w:pPr>
              <w:jc w:val="both"/>
              <w:rPr>
                <w:rFonts w:ascii="Cambria Math" w:hAnsi="Cambria Math"/>
              </w:rPr>
            </w:pPr>
          </w:p>
          <w:p w14:paraId="6E80ADF7" w14:textId="77777777" w:rsidR="00011A5A" w:rsidRPr="00B22AD2" w:rsidRDefault="00011A5A" w:rsidP="00594B28">
            <w:pPr>
              <w:jc w:val="both"/>
              <w:rPr>
                <w:rFonts w:ascii="Cambria Math" w:hAnsi="Cambria Math"/>
              </w:rPr>
            </w:pPr>
          </w:p>
        </w:tc>
      </w:tr>
      <w:tr w:rsidR="00011A5A" w:rsidRPr="00B22AD2" w14:paraId="2B343226" w14:textId="77777777" w:rsidTr="00594B28">
        <w:tc>
          <w:tcPr>
            <w:tcW w:w="11197" w:type="dxa"/>
          </w:tcPr>
          <w:p w14:paraId="3F18885D" w14:textId="77777777" w:rsidR="00011A5A" w:rsidRPr="00B22AD2" w:rsidRDefault="00011A5A" w:rsidP="00594B28">
            <w:pPr>
              <w:jc w:val="both"/>
              <w:rPr>
                <w:rFonts w:ascii="Cambria Math" w:hAnsi="Cambria Math"/>
              </w:rPr>
            </w:pPr>
            <w:proofErr w:type="spellStart"/>
            <w:r w:rsidRPr="00B22AD2">
              <w:rPr>
                <w:rFonts w:ascii="Cambria Math" w:hAnsi="Cambria Math"/>
              </w:rPr>
              <w:t>Zdroj</w:t>
            </w:r>
            <w:proofErr w:type="spellEnd"/>
            <w:r w:rsidRPr="00B22AD2">
              <w:rPr>
                <w:rFonts w:ascii="Cambria Math" w:hAnsi="Cambria Math"/>
              </w:rPr>
              <w:t>:</w:t>
            </w:r>
          </w:p>
        </w:tc>
      </w:tr>
    </w:tbl>
    <w:p w14:paraId="6FDE0836" w14:textId="77777777" w:rsidR="00011A5A" w:rsidRPr="00B22AD2" w:rsidRDefault="00011A5A" w:rsidP="00011A5A">
      <w:pPr>
        <w:jc w:val="both"/>
        <w:rPr>
          <w:rFonts w:ascii="Cambria Math" w:hAnsi="Cambria Math"/>
        </w:rPr>
      </w:pPr>
    </w:p>
    <w:p w14:paraId="1E851836" w14:textId="77777777" w:rsidR="005A4431" w:rsidRPr="00B22AD2" w:rsidRDefault="00F27B9E" w:rsidP="00011A5A">
      <w:pPr>
        <w:jc w:val="both"/>
        <w:rPr>
          <w:rFonts w:ascii="Cambria Math" w:hAnsi="Cambria Math"/>
        </w:rPr>
      </w:pPr>
      <w:r w:rsidRPr="00B22AD2">
        <w:rPr>
          <w:rFonts w:ascii="Cambria Math" w:hAnsi="Cambria Math"/>
        </w:rPr>
        <w:t xml:space="preserve">3. Kde bývá obvykle vyšší tlak vzduchu – v horách nebo u moře? </w:t>
      </w:r>
      <w:proofErr w:type="spellStart"/>
      <w:r w:rsidRPr="00B22AD2">
        <w:rPr>
          <w:rFonts w:ascii="Cambria Math" w:hAnsi="Cambria Math"/>
        </w:rPr>
        <w:t>Proč</w:t>
      </w:r>
      <w:proofErr w:type="spellEnd"/>
      <w:r w:rsidRPr="00B22AD2">
        <w:rPr>
          <w:rFonts w:ascii="Cambria Math" w:hAnsi="Cambria Math"/>
        </w:rPr>
        <w:t>?</w:t>
      </w:r>
    </w:p>
    <w:tbl>
      <w:tblPr>
        <w:tblStyle w:val="Mkatabulky"/>
        <w:tblW w:w="0" w:type="auto"/>
        <w:tblInd w:w="38" w:type="dxa"/>
        <w:tblLook w:val="04A0" w:firstRow="1" w:lastRow="0" w:firstColumn="1" w:lastColumn="0" w:noHBand="0" w:noVBand="1"/>
      </w:tblPr>
      <w:tblGrid>
        <w:gridCol w:w="11009"/>
      </w:tblGrid>
      <w:tr w:rsidR="00011A5A" w:rsidRPr="00B22AD2" w14:paraId="1EA2B842" w14:textId="77777777" w:rsidTr="00594B28">
        <w:tc>
          <w:tcPr>
            <w:tcW w:w="11197" w:type="dxa"/>
          </w:tcPr>
          <w:p w14:paraId="68DE0753" w14:textId="77777777" w:rsidR="00011A5A" w:rsidRPr="00B22AD2" w:rsidRDefault="00011A5A" w:rsidP="00594B28">
            <w:pPr>
              <w:jc w:val="both"/>
              <w:rPr>
                <w:rFonts w:ascii="Cambria Math" w:hAnsi="Cambria Math"/>
              </w:rPr>
            </w:pPr>
            <w:proofErr w:type="spellStart"/>
            <w:r w:rsidRPr="00B22AD2">
              <w:rPr>
                <w:rFonts w:ascii="Cambria Math" w:hAnsi="Cambria Math"/>
              </w:rPr>
              <w:t>Odpověď</w:t>
            </w:r>
            <w:proofErr w:type="spellEnd"/>
          </w:p>
          <w:p w14:paraId="28CBFA02" w14:textId="77777777" w:rsidR="00011A5A" w:rsidRPr="00B22AD2" w:rsidRDefault="00011A5A" w:rsidP="00594B28">
            <w:pPr>
              <w:jc w:val="both"/>
              <w:rPr>
                <w:rFonts w:ascii="Cambria Math" w:hAnsi="Cambria Math"/>
              </w:rPr>
            </w:pPr>
          </w:p>
          <w:p w14:paraId="3442E60F" w14:textId="77777777" w:rsidR="00011A5A" w:rsidRPr="00B22AD2" w:rsidRDefault="00011A5A" w:rsidP="00594B28">
            <w:pPr>
              <w:jc w:val="both"/>
              <w:rPr>
                <w:rFonts w:ascii="Cambria Math" w:hAnsi="Cambria Math"/>
              </w:rPr>
            </w:pPr>
          </w:p>
          <w:p w14:paraId="0580A44C" w14:textId="77777777" w:rsidR="00011A5A" w:rsidRPr="00B22AD2" w:rsidRDefault="00011A5A" w:rsidP="00594B28">
            <w:pPr>
              <w:jc w:val="both"/>
              <w:rPr>
                <w:rFonts w:ascii="Cambria Math" w:hAnsi="Cambria Math"/>
              </w:rPr>
            </w:pPr>
          </w:p>
          <w:p w14:paraId="332B98BB" w14:textId="77777777" w:rsidR="00011A5A" w:rsidRPr="00B22AD2" w:rsidRDefault="00011A5A" w:rsidP="00594B28">
            <w:pPr>
              <w:jc w:val="both"/>
              <w:rPr>
                <w:rFonts w:ascii="Cambria Math" w:hAnsi="Cambria Math"/>
              </w:rPr>
            </w:pPr>
          </w:p>
          <w:p w14:paraId="2A8EFC5A" w14:textId="77777777" w:rsidR="00011A5A" w:rsidRPr="00B22AD2" w:rsidRDefault="00011A5A" w:rsidP="00594B28">
            <w:pPr>
              <w:jc w:val="both"/>
              <w:rPr>
                <w:rFonts w:ascii="Cambria Math" w:hAnsi="Cambria Math"/>
              </w:rPr>
            </w:pPr>
          </w:p>
          <w:p w14:paraId="4A73C7EF" w14:textId="77777777" w:rsidR="00011A5A" w:rsidRPr="00B22AD2" w:rsidRDefault="00011A5A" w:rsidP="00594B28">
            <w:pPr>
              <w:jc w:val="both"/>
              <w:rPr>
                <w:rFonts w:ascii="Cambria Math" w:hAnsi="Cambria Math"/>
              </w:rPr>
            </w:pPr>
          </w:p>
          <w:p w14:paraId="56CA015A" w14:textId="77777777" w:rsidR="00011A5A" w:rsidRPr="00B22AD2" w:rsidRDefault="00011A5A" w:rsidP="00594B28">
            <w:pPr>
              <w:jc w:val="both"/>
              <w:rPr>
                <w:rFonts w:ascii="Cambria Math" w:hAnsi="Cambria Math"/>
              </w:rPr>
            </w:pPr>
          </w:p>
        </w:tc>
      </w:tr>
      <w:tr w:rsidR="00011A5A" w:rsidRPr="00B22AD2" w14:paraId="45AAB78D" w14:textId="77777777" w:rsidTr="00594B28">
        <w:tc>
          <w:tcPr>
            <w:tcW w:w="11197" w:type="dxa"/>
          </w:tcPr>
          <w:p w14:paraId="6383784B" w14:textId="77777777" w:rsidR="00011A5A" w:rsidRPr="00B22AD2" w:rsidRDefault="00011A5A" w:rsidP="00594B28">
            <w:pPr>
              <w:jc w:val="both"/>
              <w:rPr>
                <w:rFonts w:ascii="Cambria Math" w:hAnsi="Cambria Math"/>
              </w:rPr>
            </w:pPr>
            <w:proofErr w:type="spellStart"/>
            <w:r w:rsidRPr="00B22AD2">
              <w:rPr>
                <w:rFonts w:ascii="Cambria Math" w:hAnsi="Cambria Math"/>
              </w:rPr>
              <w:t>Zdroj</w:t>
            </w:r>
            <w:proofErr w:type="spellEnd"/>
            <w:r w:rsidRPr="00B22AD2">
              <w:rPr>
                <w:rFonts w:ascii="Cambria Math" w:hAnsi="Cambria Math"/>
              </w:rPr>
              <w:t>:</w:t>
            </w:r>
          </w:p>
        </w:tc>
      </w:tr>
    </w:tbl>
    <w:p w14:paraId="30B283D1" w14:textId="77777777" w:rsidR="00011A5A" w:rsidRPr="00B22AD2" w:rsidRDefault="00011A5A" w:rsidP="00011A5A">
      <w:pPr>
        <w:jc w:val="both"/>
        <w:rPr>
          <w:rFonts w:ascii="Cambria Math" w:hAnsi="Cambria Math"/>
        </w:rPr>
      </w:pPr>
    </w:p>
    <w:p w14:paraId="72FE8843" w14:textId="7456601F" w:rsidR="005A4431" w:rsidRPr="00B22AD2" w:rsidRDefault="00F27B9E" w:rsidP="00011A5A">
      <w:pPr>
        <w:jc w:val="both"/>
        <w:rPr>
          <w:rFonts w:ascii="Cambria Math" w:hAnsi="Cambria Math"/>
        </w:rPr>
      </w:pPr>
      <w:r w:rsidRPr="00B22AD2">
        <w:rPr>
          <w:rFonts w:ascii="Cambria Math" w:hAnsi="Cambria Math"/>
        </w:rPr>
        <w:t xml:space="preserve">4. Jak se </w:t>
      </w:r>
      <w:proofErr w:type="spellStart"/>
      <w:r w:rsidRPr="00B22AD2">
        <w:rPr>
          <w:rFonts w:ascii="Cambria Math" w:hAnsi="Cambria Math"/>
        </w:rPr>
        <w:t>může</w:t>
      </w:r>
      <w:proofErr w:type="spellEnd"/>
      <w:r w:rsidRPr="00B22AD2">
        <w:rPr>
          <w:rFonts w:ascii="Cambria Math" w:hAnsi="Cambria Math"/>
        </w:rPr>
        <w:t xml:space="preserve"> </w:t>
      </w:r>
      <w:proofErr w:type="spellStart"/>
      <w:r w:rsidRPr="00B22AD2">
        <w:rPr>
          <w:rFonts w:ascii="Cambria Math" w:hAnsi="Cambria Math"/>
        </w:rPr>
        <w:t>počasí</w:t>
      </w:r>
      <w:proofErr w:type="spellEnd"/>
      <w:r w:rsidRPr="00B22AD2">
        <w:rPr>
          <w:rFonts w:ascii="Cambria Math" w:hAnsi="Cambria Math"/>
        </w:rPr>
        <w:t xml:space="preserve"> </w:t>
      </w:r>
      <w:proofErr w:type="spellStart"/>
      <w:r w:rsidRPr="00B22AD2">
        <w:rPr>
          <w:rFonts w:ascii="Cambria Math" w:hAnsi="Cambria Math"/>
        </w:rPr>
        <w:t>na</w:t>
      </w:r>
      <w:proofErr w:type="spellEnd"/>
      <w:r w:rsidRPr="00B22AD2">
        <w:rPr>
          <w:rFonts w:ascii="Cambria Math" w:hAnsi="Cambria Math"/>
        </w:rPr>
        <w:t xml:space="preserve"> </w:t>
      </w:r>
      <w:proofErr w:type="spellStart"/>
      <w:r w:rsidRPr="00B22AD2">
        <w:rPr>
          <w:rFonts w:ascii="Cambria Math" w:hAnsi="Cambria Math"/>
        </w:rPr>
        <w:t>tomto</w:t>
      </w:r>
      <w:proofErr w:type="spellEnd"/>
      <w:r w:rsidRPr="00B22AD2">
        <w:rPr>
          <w:rFonts w:ascii="Cambria Math" w:hAnsi="Cambria Math"/>
        </w:rPr>
        <w:t xml:space="preserve"> </w:t>
      </w:r>
      <w:proofErr w:type="spellStart"/>
      <w:r w:rsidRPr="00B22AD2">
        <w:rPr>
          <w:rFonts w:ascii="Cambria Math" w:hAnsi="Cambria Math"/>
        </w:rPr>
        <w:t>místě</w:t>
      </w:r>
      <w:proofErr w:type="spellEnd"/>
      <w:r w:rsidRPr="00B22AD2">
        <w:rPr>
          <w:rFonts w:ascii="Cambria Math" w:hAnsi="Cambria Math"/>
        </w:rPr>
        <w:t xml:space="preserve"> </w:t>
      </w:r>
      <w:proofErr w:type="spellStart"/>
      <w:r w:rsidRPr="00B22AD2">
        <w:rPr>
          <w:rFonts w:ascii="Cambria Math" w:hAnsi="Cambria Math"/>
        </w:rPr>
        <w:t>změnit</w:t>
      </w:r>
      <w:proofErr w:type="spellEnd"/>
      <w:r w:rsidRPr="00B22AD2">
        <w:rPr>
          <w:rFonts w:ascii="Cambria Math" w:hAnsi="Cambria Math"/>
        </w:rPr>
        <w:t xml:space="preserve"> </w:t>
      </w:r>
      <w:proofErr w:type="spellStart"/>
      <w:r w:rsidRPr="00B22AD2">
        <w:rPr>
          <w:rFonts w:ascii="Cambria Math" w:hAnsi="Cambria Math"/>
        </w:rPr>
        <w:t>během</w:t>
      </w:r>
      <w:proofErr w:type="spellEnd"/>
      <w:r w:rsidRPr="00B22AD2">
        <w:rPr>
          <w:rFonts w:ascii="Cambria Math" w:hAnsi="Cambria Math"/>
        </w:rPr>
        <w:t xml:space="preserve"> </w:t>
      </w:r>
      <w:proofErr w:type="spellStart"/>
      <w:r w:rsidRPr="00B22AD2">
        <w:rPr>
          <w:rFonts w:ascii="Cambria Math" w:hAnsi="Cambria Math"/>
        </w:rPr>
        <w:t>dne</w:t>
      </w:r>
      <w:proofErr w:type="spellEnd"/>
      <w:r w:rsidRPr="00B22AD2">
        <w:rPr>
          <w:rFonts w:ascii="Cambria Math" w:hAnsi="Cambria Math"/>
        </w:rPr>
        <w:t xml:space="preserve"> </w:t>
      </w:r>
      <w:proofErr w:type="spellStart"/>
      <w:r w:rsidRPr="00B22AD2">
        <w:rPr>
          <w:rFonts w:ascii="Cambria Math" w:hAnsi="Cambria Math"/>
        </w:rPr>
        <w:t>nebo</w:t>
      </w:r>
      <w:proofErr w:type="spellEnd"/>
      <w:r w:rsidRPr="00B22AD2">
        <w:rPr>
          <w:rFonts w:ascii="Cambria Math" w:hAnsi="Cambria Math"/>
        </w:rPr>
        <w:t xml:space="preserve"> </w:t>
      </w:r>
      <w:proofErr w:type="spellStart"/>
      <w:r w:rsidRPr="00B22AD2">
        <w:rPr>
          <w:rFonts w:ascii="Cambria Math" w:hAnsi="Cambria Math"/>
        </w:rPr>
        <w:t>týdne</w:t>
      </w:r>
      <w:proofErr w:type="spellEnd"/>
      <w:r w:rsidRPr="00B22AD2">
        <w:rPr>
          <w:rFonts w:ascii="Cambria Math" w:hAnsi="Cambria Math"/>
        </w:rPr>
        <w:t>?</w:t>
      </w:r>
    </w:p>
    <w:tbl>
      <w:tblPr>
        <w:tblStyle w:val="Mkatabulky"/>
        <w:tblW w:w="0" w:type="auto"/>
        <w:tblInd w:w="38" w:type="dxa"/>
        <w:tblLook w:val="04A0" w:firstRow="1" w:lastRow="0" w:firstColumn="1" w:lastColumn="0" w:noHBand="0" w:noVBand="1"/>
      </w:tblPr>
      <w:tblGrid>
        <w:gridCol w:w="11009"/>
      </w:tblGrid>
      <w:tr w:rsidR="00011A5A" w:rsidRPr="00B22AD2" w14:paraId="01DF427B" w14:textId="77777777" w:rsidTr="00594B28">
        <w:tc>
          <w:tcPr>
            <w:tcW w:w="11197" w:type="dxa"/>
          </w:tcPr>
          <w:p w14:paraId="571D3DF1" w14:textId="77777777" w:rsidR="00011A5A" w:rsidRPr="00B22AD2" w:rsidRDefault="00011A5A" w:rsidP="00594B28">
            <w:pPr>
              <w:jc w:val="both"/>
              <w:rPr>
                <w:rFonts w:ascii="Cambria Math" w:hAnsi="Cambria Math"/>
              </w:rPr>
            </w:pPr>
            <w:proofErr w:type="spellStart"/>
            <w:r w:rsidRPr="00B22AD2">
              <w:rPr>
                <w:rFonts w:ascii="Cambria Math" w:hAnsi="Cambria Math"/>
              </w:rPr>
              <w:lastRenderedPageBreak/>
              <w:t>Odpověď</w:t>
            </w:r>
            <w:proofErr w:type="spellEnd"/>
          </w:p>
          <w:p w14:paraId="17DE2A5C" w14:textId="77777777" w:rsidR="00011A5A" w:rsidRPr="00B22AD2" w:rsidRDefault="00011A5A" w:rsidP="00594B28">
            <w:pPr>
              <w:jc w:val="both"/>
              <w:rPr>
                <w:rFonts w:ascii="Cambria Math" w:hAnsi="Cambria Math"/>
              </w:rPr>
            </w:pPr>
          </w:p>
          <w:p w14:paraId="410BBCCD" w14:textId="77777777" w:rsidR="00011A5A" w:rsidRPr="00B22AD2" w:rsidRDefault="00011A5A" w:rsidP="00594B28">
            <w:pPr>
              <w:jc w:val="both"/>
              <w:rPr>
                <w:rFonts w:ascii="Cambria Math" w:hAnsi="Cambria Math"/>
              </w:rPr>
            </w:pPr>
          </w:p>
          <w:p w14:paraId="7A56D2D8" w14:textId="77777777" w:rsidR="00011A5A" w:rsidRPr="00B22AD2" w:rsidRDefault="00011A5A" w:rsidP="00594B28">
            <w:pPr>
              <w:jc w:val="both"/>
              <w:rPr>
                <w:rFonts w:ascii="Cambria Math" w:hAnsi="Cambria Math"/>
              </w:rPr>
            </w:pPr>
          </w:p>
          <w:p w14:paraId="6FE3A885" w14:textId="77777777" w:rsidR="00011A5A" w:rsidRPr="00B22AD2" w:rsidRDefault="00011A5A" w:rsidP="00594B28">
            <w:pPr>
              <w:jc w:val="both"/>
              <w:rPr>
                <w:rFonts w:ascii="Cambria Math" w:hAnsi="Cambria Math"/>
              </w:rPr>
            </w:pPr>
          </w:p>
          <w:p w14:paraId="0BC4E07E" w14:textId="77777777" w:rsidR="00011A5A" w:rsidRPr="00B22AD2" w:rsidRDefault="00011A5A" w:rsidP="00594B28">
            <w:pPr>
              <w:jc w:val="both"/>
              <w:rPr>
                <w:rFonts w:ascii="Cambria Math" w:hAnsi="Cambria Math"/>
              </w:rPr>
            </w:pPr>
          </w:p>
          <w:p w14:paraId="1AE50416" w14:textId="77777777" w:rsidR="00011A5A" w:rsidRPr="00B22AD2" w:rsidRDefault="00011A5A" w:rsidP="00594B28">
            <w:pPr>
              <w:jc w:val="both"/>
              <w:rPr>
                <w:rFonts w:ascii="Cambria Math" w:hAnsi="Cambria Math"/>
              </w:rPr>
            </w:pPr>
          </w:p>
          <w:p w14:paraId="5EDA9050" w14:textId="77777777" w:rsidR="00011A5A" w:rsidRPr="00B22AD2" w:rsidRDefault="00011A5A" w:rsidP="00594B28">
            <w:pPr>
              <w:jc w:val="both"/>
              <w:rPr>
                <w:rFonts w:ascii="Cambria Math" w:hAnsi="Cambria Math"/>
              </w:rPr>
            </w:pPr>
          </w:p>
        </w:tc>
      </w:tr>
      <w:tr w:rsidR="00011A5A" w:rsidRPr="00B22AD2" w14:paraId="1C53DB04" w14:textId="77777777" w:rsidTr="00594B28">
        <w:tc>
          <w:tcPr>
            <w:tcW w:w="11197" w:type="dxa"/>
          </w:tcPr>
          <w:p w14:paraId="6D060DFF" w14:textId="77777777" w:rsidR="00011A5A" w:rsidRPr="00B22AD2" w:rsidRDefault="00011A5A" w:rsidP="00594B28">
            <w:pPr>
              <w:jc w:val="both"/>
              <w:rPr>
                <w:rFonts w:ascii="Cambria Math" w:hAnsi="Cambria Math"/>
              </w:rPr>
            </w:pPr>
            <w:proofErr w:type="spellStart"/>
            <w:r w:rsidRPr="00B22AD2">
              <w:rPr>
                <w:rFonts w:ascii="Cambria Math" w:hAnsi="Cambria Math"/>
              </w:rPr>
              <w:t>Zdroj</w:t>
            </w:r>
            <w:proofErr w:type="spellEnd"/>
            <w:r w:rsidRPr="00B22AD2">
              <w:rPr>
                <w:rFonts w:ascii="Cambria Math" w:hAnsi="Cambria Math"/>
              </w:rPr>
              <w:t>:</w:t>
            </w:r>
          </w:p>
        </w:tc>
      </w:tr>
    </w:tbl>
    <w:p w14:paraId="489A00CB" w14:textId="77777777" w:rsidR="00011A5A" w:rsidRPr="00B22AD2" w:rsidRDefault="00011A5A" w:rsidP="00011A5A">
      <w:pPr>
        <w:jc w:val="both"/>
        <w:rPr>
          <w:rFonts w:ascii="Cambria Math" w:hAnsi="Cambria Math"/>
        </w:rPr>
      </w:pPr>
    </w:p>
    <w:sectPr w:rsidR="00011A5A" w:rsidRPr="00B22AD2" w:rsidSect="00D7624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808" w:right="616" w:bottom="1048" w:left="567" w:header="48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CE31A5" w14:textId="77777777" w:rsidR="006507E8" w:rsidRDefault="006507E8" w:rsidP="006C3448">
      <w:pPr>
        <w:spacing w:after="0" w:line="240" w:lineRule="auto"/>
      </w:pPr>
      <w:r>
        <w:separator/>
      </w:r>
    </w:p>
  </w:endnote>
  <w:endnote w:type="continuationSeparator" w:id="0">
    <w:p w14:paraId="5A806A20" w14:textId="77777777" w:rsidR="006507E8" w:rsidRDefault="006507E8" w:rsidP="006C34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591FF" w14:textId="77777777" w:rsidR="00D76248" w:rsidRDefault="00D7624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04D7D" w14:textId="77777777" w:rsidR="00D76248" w:rsidRDefault="00D76248" w:rsidP="00D76248">
    <w:pPr>
      <w:pStyle w:val="Zpat"/>
      <w:jc w:val="center"/>
      <w:rPr>
        <w:rFonts w:ascii="Arial" w:hAnsi="Arial" w:cs="Arial"/>
        <w:sz w:val="16"/>
        <w:szCs w:val="16"/>
      </w:rPr>
    </w:pPr>
  </w:p>
  <w:p w14:paraId="1ECFFB08" w14:textId="3A65093D" w:rsidR="00D76248" w:rsidRDefault="00D76248" w:rsidP="00D76248">
    <w:pPr>
      <w:pStyle w:val="Zpat"/>
      <w:jc w:val="center"/>
    </w:pPr>
    <w:proofErr w:type="spellStart"/>
    <w:r>
      <w:rPr>
        <w:rFonts w:ascii="Arial" w:hAnsi="Arial" w:cs="Arial"/>
        <w:sz w:val="16"/>
        <w:szCs w:val="16"/>
      </w:rPr>
      <w:t>Místní</w:t>
    </w:r>
    <w:proofErr w:type="spellEnd"/>
    <w:r>
      <w:rPr>
        <w:rFonts w:ascii="Arial" w:hAnsi="Arial" w:cs="Arial"/>
        <w:sz w:val="16"/>
        <w:szCs w:val="16"/>
      </w:rPr>
      <w:t xml:space="preserve"> </w:t>
    </w:r>
    <w:proofErr w:type="spellStart"/>
    <w:r>
      <w:rPr>
        <w:rFonts w:ascii="Arial" w:hAnsi="Arial" w:cs="Arial"/>
        <w:sz w:val="16"/>
        <w:szCs w:val="16"/>
      </w:rPr>
      <w:t>akční</w:t>
    </w:r>
    <w:proofErr w:type="spellEnd"/>
    <w:r>
      <w:rPr>
        <w:rFonts w:ascii="Arial" w:hAnsi="Arial" w:cs="Arial"/>
        <w:sz w:val="16"/>
        <w:szCs w:val="16"/>
      </w:rPr>
      <w:t xml:space="preserve"> </w:t>
    </w:r>
    <w:proofErr w:type="spellStart"/>
    <w:r>
      <w:rPr>
        <w:rFonts w:ascii="Arial" w:hAnsi="Arial" w:cs="Arial"/>
        <w:sz w:val="16"/>
        <w:szCs w:val="16"/>
      </w:rPr>
      <w:t>plán</w:t>
    </w:r>
    <w:proofErr w:type="spellEnd"/>
    <w:r>
      <w:rPr>
        <w:rFonts w:ascii="Arial" w:hAnsi="Arial" w:cs="Arial"/>
        <w:sz w:val="16"/>
        <w:szCs w:val="16"/>
      </w:rPr>
      <w:t xml:space="preserve"> pro ORP Jablunkov IV, reg. č.: CZ.02.</w:t>
    </w:r>
    <w:proofErr w:type="gramStart"/>
    <w:r>
      <w:rPr>
        <w:rFonts w:ascii="Arial" w:hAnsi="Arial" w:cs="Arial"/>
        <w:sz w:val="16"/>
        <w:szCs w:val="16"/>
      </w:rPr>
      <w:t>02.XX</w:t>
    </w:r>
    <w:proofErr w:type="gramEnd"/>
    <w:r>
      <w:rPr>
        <w:rFonts w:ascii="Arial" w:hAnsi="Arial" w:cs="Arial"/>
        <w:sz w:val="16"/>
        <w:szCs w:val="16"/>
      </w:rPr>
      <w:t>/00/23_017/0008883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1B90B" w14:textId="77777777" w:rsidR="00D76248" w:rsidRDefault="00D7624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AAE135" w14:textId="77777777" w:rsidR="006507E8" w:rsidRDefault="006507E8" w:rsidP="006C3448">
      <w:pPr>
        <w:spacing w:after="0" w:line="240" w:lineRule="auto"/>
      </w:pPr>
      <w:r>
        <w:separator/>
      </w:r>
    </w:p>
  </w:footnote>
  <w:footnote w:type="continuationSeparator" w:id="0">
    <w:p w14:paraId="6101BBB4" w14:textId="77777777" w:rsidR="006507E8" w:rsidRDefault="006507E8" w:rsidP="006C34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07505" w14:textId="77777777" w:rsidR="00D76248" w:rsidRDefault="00D762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C295F" w14:textId="47BAFB1C" w:rsidR="006C3448" w:rsidRDefault="009F72F6">
    <w:pPr>
      <w:pStyle w:val="Zhlav"/>
    </w:pPr>
    <w:r>
      <w:rPr>
        <w:noProof/>
      </w:rPr>
      <w:drawing>
        <wp:anchor distT="0" distB="0" distL="0" distR="0" simplePos="0" relativeHeight="251659264" behindDoc="1" locked="0" layoutInCell="0" allowOverlap="1" wp14:anchorId="14C0E165" wp14:editId="4F3AC6B3">
          <wp:simplePos x="0" y="0"/>
          <wp:positionH relativeFrom="column">
            <wp:posOffset>6175375</wp:posOffset>
          </wp:positionH>
          <wp:positionV relativeFrom="paragraph">
            <wp:posOffset>21687</wp:posOffset>
          </wp:positionV>
          <wp:extent cx="746760" cy="543560"/>
          <wp:effectExtent l="0" t="0" r="0" b="0"/>
          <wp:wrapNone/>
          <wp:docPr id="668228081" name="Obrázek 2" descr="Obsah obrázku černá, tm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2" descr="Obsah obrázku černá, tm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46760" cy="5435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7A8461FB" wp14:editId="6FBD706E">
          <wp:extent cx="3959860" cy="565150"/>
          <wp:effectExtent l="0" t="0" r="0" b="0"/>
          <wp:docPr id="1842107254" name="Obrázek 1" descr="Obsah obrázku text, Písmo, bílé, snímek obrazovky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1295583180" descr="Obsah obrázku text, Písmo, bílé, snímek obrazovky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3959860" cy="565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90DA4" w14:textId="77777777" w:rsidR="00D76248" w:rsidRDefault="00D7624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lovanse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lovanse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Seznamsodrka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3E624A5"/>
    <w:multiLevelType w:val="multilevel"/>
    <w:tmpl w:val="2676F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1B12A5"/>
    <w:multiLevelType w:val="multilevel"/>
    <w:tmpl w:val="EFF42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1F2AF5"/>
    <w:multiLevelType w:val="multilevel"/>
    <w:tmpl w:val="87C4C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18F1AA5"/>
    <w:multiLevelType w:val="multilevel"/>
    <w:tmpl w:val="9ED02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054C56"/>
    <w:multiLevelType w:val="multilevel"/>
    <w:tmpl w:val="A830C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2A5209"/>
    <w:multiLevelType w:val="multilevel"/>
    <w:tmpl w:val="F5EA9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12D220C"/>
    <w:multiLevelType w:val="multilevel"/>
    <w:tmpl w:val="9D24F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72A602F"/>
    <w:multiLevelType w:val="multilevel"/>
    <w:tmpl w:val="69903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BA73F1"/>
    <w:multiLevelType w:val="multilevel"/>
    <w:tmpl w:val="7310A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07C218F"/>
    <w:multiLevelType w:val="multilevel"/>
    <w:tmpl w:val="37565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24910146">
    <w:abstractNumId w:val="8"/>
  </w:num>
  <w:num w:numId="2" w16cid:durableId="1534491596">
    <w:abstractNumId w:val="6"/>
  </w:num>
  <w:num w:numId="3" w16cid:durableId="1330134914">
    <w:abstractNumId w:val="5"/>
  </w:num>
  <w:num w:numId="4" w16cid:durableId="1459303602">
    <w:abstractNumId w:val="4"/>
  </w:num>
  <w:num w:numId="5" w16cid:durableId="1959529978">
    <w:abstractNumId w:val="7"/>
  </w:num>
  <w:num w:numId="6" w16cid:durableId="805662488">
    <w:abstractNumId w:val="3"/>
  </w:num>
  <w:num w:numId="7" w16cid:durableId="1720282237">
    <w:abstractNumId w:val="2"/>
  </w:num>
  <w:num w:numId="8" w16cid:durableId="1622607632">
    <w:abstractNumId w:val="1"/>
  </w:num>
  <w:num w:numId="9" w16cid:durableId="875434323">
    <w:abstractNumId w:val="0"/>
  </w:num>
  <w:num w:numId="10" w16cid:durableId="184441266">
    <w:abstractNumId w:val="13"/>
  </w:num>
  <w:num w:numId="11" w16cid:durableId="661548232">
    <w:abstractNumId w:val="17"/>
  </w:num>
  <w:num w:numId="12" w16cid:durableId="1234701375">
    <w:abstractNumId w:val="9"/>
  </w:num>
  <w:num w:numId="13" w16cid:durableId="620454175">
    <w:abstractNumId w:val="18"/>
  </w:num>
  <w:num w:numId="14" w16cid:durableId="505248353">
    <w:abstractNumId w:val="10"/>
  </w:num>
  <w:num w:numId="15" w16cid:durableId="287905283">
    <w:abstractNumId w:val="15"/>
  </w:num>
  <w:num w:numId="16" w16cid:durableId="827551762">
    <w:abstractNumId w:val="14"/>
  </w:num>
  <w:num w:numId="17" w16cid:durableId="675424682">
    <w:abstractNumId w:val="12"/>
  </w:num>
  <w:num w:numId="18" w16cid:durableId="1065447072">
    <w:abstractNumId w:val="11"/>
  </w:num>
  <w:num w:numId="19" w16cid:durableId="3578665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11A5A"/>
    <w:rsid w:val="00034616"/>
    <w:rsid w:val="00042900"/>
    <w:rsid w:val="00054435"/>
    <w:rsid w:val="0006063C"/>
    <w:rsid w:val="0015074B"/>
    <w:rsid w:val="0029639D"/>
    <w:rsid w:val="00326F90"/>
    <w:rsid w:val="00335E9E"/>
    <w:rsid w:val="00390A1F"/>
    <w:rsid w:val="004545DE"/>
    <w:rsid w:val="004B1BE6"/>
    <w:rsid w:val="005A4431"/>
    <w:rsid w:val="006507E8"/>
    <w:rsid w:val="006C3448"/>
    <w:rsid w:val="009F72F6"/>
    <w:rsid w:val="00AA1D8D"/>
    <w:rsid w:val="00B22AD2"/>
    <w:rsid w:val="00B47730"/>
    <w:rsid w:val="00CB0664"/>
    <w:rsid w:val="00D76248"/>
    <w:rsid w:val="00F27B9E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7C73A4"/>
  <w14:defaultImageDpi w14:val="300"/>
  <w15:docId w15:val="{401CCC97-7715-40D0-87B8-BCE9D0127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693F"/>
  </w:style>
  <w:style w:type="paragraph" w:styleId="Nadpis1">
    <w:name w:val="heading 1"/>
    <w:basedOn w:val="Normln"/>
    <w:next w:val="Normln"/>
    <w:link w:val="Nadpis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18BF"/>
  </w:style>
  <w:style w:type="paragraph" w:styleId="Zpat">
    <w:name w:val="footer"/>
    <w:basedOn w:val="Normln"/>
    <w:link w:val="Zpa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qFormat/>
    <w:rsid w:val="00E618BF"/>
  </w:style>
  <w:style w:type="paragraph" w:styleId="Bezmezer">
    <w:name w:val="No Spacing"/>
    <w:uiPriority w:val="1"/>
    <w:qFormat/>
    <w:rsid w:val="00FC693F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C693F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AA1D8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A1D8D"/>
  </w:style>
  <w:style w:type="paragraph" w:styleId="Zkladntext2">
    <w:name w:val="Body Text 2"/>
    <w:basedOn w:val="Normln"/>
    <w:link w:val="Zkladntext2Char"/>
    <w:uiPriority w:val="99"/>
    <w:unhideWhenUsed/>
    <w:rsid w:val="00AA1D8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A1D8D"/>
  </w:style>
  <w:style w:type="paragraph" w:styleId="Zkladntext3">
    <w:name w:val="Body Text 3"/>
    <w:basedOn w:val="Normln"/>
    <w:link w:val="Zkladn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AA1D8D"/>
    <w:rPr>
      <w:sz w:val="16"/>
      <w:szCs w:val="16"/>
    </w:rPr>
  </w:style>
  <w:style w:type="paragraph" w:styleId="Seznam">
    <w:name w:val="List"/>
    <w:basedOn w:val="Normln"/>
    <w:uiPriority w:val="99"/>
    <w:unhideWhenUsed/>
    <w:rsid w:val="00AA1D8D"/>
    <w:pPr>
      <w:ind w:left="360" w:hanging="360"/>
      <w:contextualSpacing/>
    </w:pPr>
  </w:style>
  <w:style w:type="paragraph" w:styleId="Seznam2">
    <w:name w:val="List 2"/>
    <w:basedOn w:val="Normln"/>
    <w:uiPriority w:val="99"/>
    <w:unhideWhenUsed/>
    <w:rsid w:val="00326F90"/>
    <w:pPr>
      <w:ind w:left="720" w:hanging="360"/>
      <w:contextualSpacing/>
    </w:pPr>
  </w:style>
  <w:style w:type="paragraph" w:styleId="Seznam3">
    <w:name w:val="List 3"/>
    <w:basedOn w:val="Normln"/>
    <w:uiPriority w:val="99"/>
    <w:unhideWhenUsed/>
    <w:rsid w:val="00326F90"/>
    <w:pPr>
      <w:ind w:left="1080" w:hanging="360"/>
      <w:contextualSpacing/>
    </w:pPr>
  </w:style>
  <w:style w:type="paragraph" w:styleId="Seznamsodrkami">
    <w:name w:val="List Bullet"/>
    <w:basedOn w:val="Normln"/>
    <w:uiPriority w:val="99"/>
    <w:unhideWhenUsed/>
    <w:rsid w:val="00326F90"/>
    <w:pPr>
      <w:numPr>
        <w:numId w:val="1"/>
      </w:numPr>
      <w:contextualSpacing/>
    </w:pPr>
  </w:style>
  <w:style w:type="paragraph" w:styleId="Seznamsodrkami2">
    <w:name w:val="List Bullet 2"/>
    <w:basedOn w:val="Normln"/>
    <w:uiPriority w:val="99"/>
    <w:unhideWhenUsed/>
    <w:rsid w:val="00326F9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unhideWhenUsed/>
    <w:rsid w:val="00326F90"/>
    <w:pPr>
      <w:numPr>
        <w:numId w:val="3"/>
      </w:numPr>
      <w:contextualSpacing/>
    </w:pPr>
  </w:style>
  <w:style w:type="paragraph" w:styleId="slovanseznam">
    <w:name w:val="List Number"/>
    <w:basedOn w:val="Normln"/>
    <w:uiPriority w:val="99"/>
    <w:unhideWhenUsed/>
    <w:rsid w:val="00326F90"/>
    <w:pPr>
      <w:numPr>
        <w:numId w:val="5"/>
      </w:numPr>
      <w:contextualSpacing/>
    </w:pPr>
  </w:style>
  <w:style w:type="paragraph" w:styleId="slovanseznam2">
    <w:name w:val="List Number 2"/>
    <w:basedOn w:val="Normln"/>
    <w:uiPriority w:val="99"/>
    <w:unhideWhenUsed/>
    <w:rsid w:val="0029639D"/>
    <w:pPr>
      <w:numPr>
        <w:numId w:val="6"/>
      </w:numPr>
      <w:contextualSpacing/>
    </w:pPr>
  </w:style>
  <w:style w:type="paragraph" w:styleId="slovanseznam3">
    <w:name w:val="List Number 3"/>
    <w:basedOn w:val="Normln"/>
    <w:uiPriority w:val="99"/>
    <w:unhideWhenUsed/>
    <w:rsid w:val="0029639D"/>
    <w:pPr>
      <w:numPr>
        <w:numId w:val="7"/>
      </w:numPr>
      <w:contextualSpacing/>
    </w:pPr>
  </w:style>
  <w:style w:type="paragraph" w:styleId="Pokraovnseznamu">
    <w:name w:val="List Continue"/>
    <w:basedOn w:val="Normln"/>
    <w:uiPriority w:val="99"/>
    <w:unhideWhenUsed/>
    <w:rsid w:val="0029639D"/>
    <w:pPr>
      <w:spacing w:after="120"/>
      <w:ind w:left="360"/>
      <w:contextualSpacing/>
    </w:pPr>
  </w:style>
  <w:style w:type="paragraph" w:styleId="Pokraovnseznamu2">
    <w:name w:val="List Continue 2"/>
    <w:basedOn w:val="Normln"/>
    <w:uiPriority w:val="99"/>
    <w:unhideWhenUsed/>
    <w:rsid w:val="0029639D"/>
    <w:pPr>
      <w:spacing w:after="120"/>
      <w:ind w:left="720"/>
      <w:contextualSpacing/>
    </w:pPr>
  </w:style>
  <w:style w:type="paragraph" w:styleId="Pokraovnseznamu3">
    <w:name w:val="List Continue 3"/>
    <w:basedOn w:val="Normln"/>
    <w:uiPriority w:val="99"/>
    <w:unhideWhenUsed/>
    <w:rsid w:val="0029639D"/>
    <w:pPr>
      <w:spacing w:after="120"/>
      <w:ind w:left="1080"/>
      <w:contextualSpacing/>
    </w:pPr>
  </w:style>
  <w:style w:type="paragraph" w:styleId="Textmakra">
    <w:name w:val="macro"/>
    <w:link w:val="Textmakra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rsid w:val="0029639D"/>
    <w:rPr>
      <w:rFonts w:ascii="Courier" w:hAnsi="Courier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FC693F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FC693F"/>
    <w:rPr>
      <w:i/>
      <w:i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iln">
    <w:name w:val="Strong"/>
    <w:basedOn w:val="Standardnpsmoodstavce"/>
    <w:uiPriority w:val="22"/>
    <w:qFormat/>
    <w:rsid w:val="00FC693F"/>
    <w:rPr>
      <w:b/>
      <w:bCs/>
    </w:rPr>
  </w:style>
  <w:style w:type="character" w:styleId="Zdraznn">
    <w:name w:val="Emphasis"/>
    <w:basedOn w:val="Standardnpsmoodstavce"/>
    <w:uiPriority w:val="20"/>
    <w:qFormat/>
    <w:rsid w:val="00FC693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C693F"/>
    <w:rPr>
      <w:b/>
      <w:bCs/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FC693F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FC693F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FC693F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FC693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C693F"/>
    <w:pPr>
      <w:outlineLvl w:val="9"/>
    </w:pPr>
  </w:style>
  <w:style w:type="table" w:styleId="Mkatabulky">
    <w:name w:val="Table Grid"/>
    <w:basedOn w:val="Normlntabulka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zvraznn2">
    <w:name w:val="Light Shading Accent 2"/>
    <w:basedOn w:val="Normlntabulka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tlstnovnzvraznn3">
    <w:name w:val="Light Shading Accent 3"/>
    <w:basedOn w:val="Normlntabulka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zvraznn4">
    <w:name w:val="Light Shading Accent 4"/>
    <w:basedOn w:val="Normlntabulka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tlstnovnzvraznn5">
    <w:name w:val="Light Shading Accent 5"/>
    <w:basedOn w:val="Normlntabulka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tlstnovnzvraznn6">
    <w:name w:val="Light Shading Accent 6"/>
    <w:basedOn w:val="Normlntabulka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tlseznam">
    <w:name w:val="Light List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Svtlseznamzvraznn3">
    <w:name w:val="Light List Accent 3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tlseznamzvraznn4">
    <w:name w:val="Light List Accent 4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vtlseznamzvraznn5">
    <w:name w:val="Light List Accent 5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tlseznamzvraznn6">
    <w:name w:val="Light List Accent 6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vtlmka">
    <w:name w:val="Light Grid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tlmkazvraznn2">
    <w:name w:val="Light Grid Accent 2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vtlmkazvraznn3">
    <w:name w:val="Light Grid Accent 3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vtlmkazvraznn4">
    <w:name w:val="Light Grid Accent 4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tlmkazvraznn5">
    <w:name w:val="Light Grid Accent 5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tlmkazvraznn6">
    <w:name w:val="Light Grid Accent 6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tednstnovn1">
    <w:name w:val="Medium Shading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">
    <w:name w:val="Medium Lis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tednseznam1zvraznn2">
    <w:name w:val="Medium List 1 Accent 2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tednseznam1zvraznn3">
    <w:name w:val="Medium List 1 Accent 3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tednseznam1zvraznn4">
    <w:name w:val="Medium List 1 Accent 4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Stednseznam1zvraznn5">
    <w:name w:val="Medium List 1 Accent 5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tednseznam1zvraznn6">
    <w:name w:val="Medium List 1 Accent 6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Stednseznam2">
    <w:name w:val="Medium Lis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mka1">
    <w:name w:val="Medium Grid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ednmka1zvraznn2">
    <w:name w:val="Medium Grid 1 Accent 2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tednmka1zvraznn3">
    <w:name w:val="Medium Grid 1 Accent 3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tednmka1zvraznn4">
    <w:name w:val="Medium Grid 1 Accent 4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tednmka1zvraznn5">
    <w:name w:val="Medium Grid 1 Accent 5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tednmka1zvraznn6">
    <w:name w:val="Medium Grid 1 Accent 6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tednmka2">
    <w:name w:val="Medium Grid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tednmka3zvraznn2">
    <w:name w:val="Medium Grid 3 Accent 2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Stednmka3zvraznn3">
    <w:name w:val="Medium Grid 3 Accent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tednmka3zvraznn4">
    <w:name w:val="Medium Grid 3 Accent 4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Stednmka3zvraznn5">
    <w:name w:val="Medium Grid 3 Accent 5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ednmka3zvraznn6">
    <w:name w:val="Medium Grid 3 Accent 6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mavseznam">
    <w:name w:val="Dark List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mavseznamzvraznn2">
    <w:name w:val="Dark List Accent 2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mavseznamzvraznn3">
    <w:name w:val="Dark List Accent 3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mavseznamzvraznn4">
    <w:name w:val="Dark List Accent 4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mavseznamzvraznn5">
    <w:name w:val="Dark List Accent 5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mavseznamzvraznn6">
    <w:name w:val="Dark List Accent 6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Barevnstnovn">
    <w:name w:val="Colorful Shading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eznam">
    <w:name w:val="Colorful List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Barevnseznamzvraznn2">
    <w:name w:val="Colorful List Accent 2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Barevnseznamzvraznn4">
    <w:name w:val="Colorful List Accent 4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Barevnseznamzvraznn5">
    <w:name w:val="Colorful List Accent 5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Barevnseznamzvraznn6">
    <w:name w:val="Colorful List Accent 6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Barevnmka">
    <w:name w:val="Colorful Grid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Barevnmkazvraznn2">
    <w:name w:val="Colorful Grid Accent 2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Barevnmkazvraznn3">
    <w:name w:val="Colorful Grid Accent 3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mkazvraznn4">
    <w:name w:val="Colorful Grid Accent 4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Barevnmkazvraznn5">
    <w:name w:val="Colorful Grid Accent 5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Barevnmkazvraznn6">
    <w:name w:val="Colorful Grid Accent 6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Normlnweb">
    <w:name w:val="Normal (Web)"/>
    <w:basedOn w:val="Normln"/>
    <w:uiPriority w:val="99"/>
    <w:semiHidden/>
    <w:unhideWhenUsed/>
    <w:rsid w:val="00B22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apple-converted-space">
    <w:name w:val="apple-converted-space"/>
    <w:basedOn w:val="Standardnpsmoodstavce"/>
    <w:rsid w:val="00B22AD2"/>
  </w:style>
  <w:style w:type="character" w:styleId="Hypertextovodkaz">
    <w:name w:val="Hyperlink"/>
    <w:basedOn w:val="Standardnpsmoodstavce"/>
    <w:uiPriority w:val="99"/>
    <w:semiHidden/>
    <w:unhideWhenUsed/>
    <w:rsid w:val="00B22A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qrgenerator.cz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earth.google.com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ventusky.com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99DAE56586FD4A801DFF173D3AEF7B" ma:contentTypeVersion="15" ma:contentTypeDescription="Vytvoří nový dokument" ma:contentTypeScope="" ma:versionID="a1b09169b86ca6c9a7d3d77255b276de">
  <xsd:schema xmlns:xsd="http://www.w3.org/2001/XMLSchema" xmlns:xs="http://www.w3.org/2001/XMLSchema" xmlns:p="http://schemas.microsoft.com/office/2006/metadata/properties" xmlns:ns2="cf4f97eb-5d28-49eb-8972-8f8a2972c649" xmlns:ns3="d832f99a-ec35-48f4-becb-5276efe12eb5" targetNamespace="http://schemas.microsoft.com/office/2006/metadata/properties" ma:root="true" ma:fieldsID="56bb4f6a1c63d643086a63c8f3c689b7" ns2:_="" ns3:_="">
    <xsd:import namespace="cf4f97eb-5d28-49eb-8972-8f8a2972c649"/>
    <xsd:import namespace="d832f99a-ec35-48f4-becb-5276efe12eb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4f97eb-5d28-49eb-8972-8f8a2972c64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Sloupec zachycení celé taxonomie" ma:hidden="true" ma:list="{73794e92-3874-48ba-b26f-9c635f075140}" ma:internalName="TaxCatchAll" ma:showField="CatchAllData" ma:web="cf4f97eb-5d28-49eb-8972-8f8a2972c6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32f99a-ec35-48f4-becb-5276efe12e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64b6c111-1938-4821-85f3-92cb4bcf78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32f99a-ec35-48f4-becb-5276efe12eb5">
      <Terms xmlns="http://schemas.microsoft.com/office/infopath/2007/PartnerControls"/>
    </lcf76f155ced4ddcb4097134ff3c332f>
    <TaxCatchAll xmlns="cf4f97eb-5d28-49eb-8972-8f8a2972c64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E951CD7-EBA2-4E8A-BF4A-13AA5F1E10CC}"/>
</file>

<file path=customXml/itemProps2.xml><?xml version="1.0" encoding="utf-8"?>
<ds:datastoreItem xmlns:ds="http://schemas.openxmlformats.org/officeDocument/2006/customXml" ds:itemID="{7E10034C-81D3-4532-8C94-4953806052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6248CF-0A04-4992-960C-7237811E73A1}">
  <ds:schemaRefs>
    <ds:schemaRef ds:uri="http://schemas.microsoft.com/office/2006/metadata/properties"/>
    <ds:schemaRef ds:uri="http://schemas.microsoft.com/office/infopath/2007/PartnerControls"/>
    <ds:schemaRef ds:uri="d832f99a-ec35-48f4-becb-5276efe12eb5"/>
    <ds:schemaRef ds:uri="cf4f97eb-5d28-49eb-8972-8f8a2972c649"/>
  </ds:schemaRefs>
</ds:datastoreItem>
</file>

<file path=customXml/itemProps4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616</Words>
  <Characters>3635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4243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Jana Stachurová</cp:lastModifiedBy>
  <cp:revision>6</cp:revision>
  <dcterms:created xsi:type="dcterms:W3CDTF">2025-11-04T10:26:00Z</dcterms:created>
  <dcterms:modified xsi:type="dcterms:W3CDTF">2026-01-21T13:19:00Z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0x010100D199DAE56586FD4A801DFF173D3AEF7B</vt:lpwstr>
  </property>
  <property fmtid="{D5CDD505-2E9C-101B-9397-08002B2CF9AE}" pid="3" name="MediaServiceImageTags">
    <vt:lpwstr/>
  </property>
</Properties>
</file>